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3C1C2" w14:textId="22FC8A42" w:rsidR="00E91E87" w:rsidRPr="00AB171E" w:rsidRDefault="00E91E87" w:rsidP="00E91E87">
      <w:pPr>
        <w:jc w:val="center"/>
        <w:rPr>
          <w:sz w:val="26"/>
          <w:szCs w:val="26"/>
        </w:rPr>
      </w:pPr>
      <w:r w:rsidRPr="00AB171E">
        <w:rPr>
          <w:b/>
          <w:color w:val="000000"/>
          <w:sz w:val="26"/>
          <w:szCs w:val="26"/>
        </w:rPr>
        <w:t>Министерство науки и высшего образования Российской Федерации</w:t>
      </w:r>
    </w:p>
    <w:p w14:paraId="48ED068B" w14:textId="77777777" w:rsidR="00E91E87" w:rsidRPr="00AB171E" w:rsidRDefault="00E91E87" w:rsidP="00E91E87">
      <w:pPr>
        <w:jc w:val="center"/>
        <w:rPr>
          <w:sz w:val="26"/>
          <w:szCs w:val="26"/>
        </w:rPr>
      </w:pPr>
      <w:r w:rsidRPr="00AB171E">
        <w:rPr>
          <w:b/>
          <w:color w:val="000000"/>
          <w:sz w:val="26"/>
          <w:szCs w:val="26"/>
        </w:rPr>
        <w:t>Федеральное государственное автономное образовательное учреждение</w:t>
      </w:r>
    </w:p>
    <w:p w14:paraId="4820DEE2" w14:textId="77777777" w:rsidR="00E91E87" w:rsidRPr="00AB171E" w:rsidRDefault="00E91E87" w:rsidP="00E91E87">
      <w:pPr>
        <w:jc w:val="center"/>
        <w:rPr>
          <w:sz w:val="26"/>
          <w:szCs w:val="26"/>
        </w:rPr>
      </w:pPr>
      <w:r w:rsidRPr="00AB171E">
        <w:rPr>
          <w:b/>
          <w:color w:val="000000"/>
          <w:sz w:val="26"/>
          <w:szCs w:val="26"/>
        </w:rPr>
        <w:t>высшего образования</w:t>
      </w:r>
    </w:p>
    <w:p w14:paraId="010BEAB7" w14:textId="30135C85" w:rsidR="00E91E87" w:rsidRPr="00E91E87" w:rsidRDefault="00E91E87" w:rsidP="00E91E87">
      <w:pPr>
        <w:jc w:val="center"/>
        <w:rPr>
          <w:sz w:val="0"/>
          <w:szCs w:val="0"/>
        </w:rPr>
      </w:pPr>
      <w:r w:rsidRPr="00E91E87">
        <w:rPr>
          <w:b/>
          <w:color w:val="000000"/>
          <w:sz w:val="26"/>
          <w:szCs w:val="26"/>
        </w:rPr>
        <w:t>«Самарский государственный экономический университет»</w:t>
      </w:r>
    </w:p>
    <w:p w14:paraId="7A0AB034" w14:textId="77777777" w:rsidR="00E91E87" w:rsidRDefault="00E91E87" w:rsidP="00E91E87"/>
    <w:p w14:paraId="3ECB2BB5" w14:textId="37199DD9" w:rsidR="00E91E87" w:rsidRDefault="00E91E87" w:rsidP="00E91E87">
      <w:r w:rsidRPr="00E91E87">
        <w:rPr>
          <w:b/>
        </w:rPr>
        <w:t>Факультет</w:t>
      </w:r>
      <w:r w:rsidRPr="00E91E87">
        <w:t xml:space="preserve"> </w:t>
      </w:r>
      <w:r w:rsidRPr="00E91E87">
        <w:tab/>
        <w:t>среднего профессионального и предпрофессионального образования</w:t>
      </w:r>
    </w:p>
    <w:p w14:paraId="6CC95DC7" w14:textId="77777777" w:rsidR="00E91E87" w:rsidRPr="00E91E87" w:rsidRDefault="00E91E87" w:rsidP="00E91E87"/>
    <w:p w14:paraId="382DE3EB" w14:textId="77777777" w:rsidR="00E91E87" w:rsidRDefault="00E91E87" w:rsidP="00E91E87">
      <w:r w:rsidRPr="00E91E87">
        <w:rPr>
          <w:b/>
        </w:rPr>
        <w:t>Кафедра</w:t>
      </w:r>
      <w:r w:rsidRPr="00E91E87">
        <w:tab/>
        <w:t xml:space="preserve">факультета среднего профессионального и предпрофессионального </w:t>
      </w:r>
      <w:r>
        <w:t xml:space="preserve">     </w:t>
      </w:r>
    </w:p>
    <w:p w14:paraId="2D14EF22" w14:textId="041F943B" w:rsidR="00E91E87" w:rsidRDefault="00E91E87" w:rsidP="00E91E87">
      <w:r>
        <w:t xml:space="preserve">                        о</w:t>
      </w:r>
      <w:r w:rsidRPr="00E91E87">
        <w:t>бразования</w:t>
      </w:r>
    </w:p>
    <w:p w14:paraId="5695ED31" w14:textId="77777777" w:rsidR="00E91E87" w:rsidRPr="00E91E87" w:rsidRDefault="00E91E87" w:rsidP="00E91E87"/>
    <w:p w14:paraId="4AED9DC6" w14:textId="77777777" w:rsidR="00E91E87" w:rsidRPr="00E91E87" w:rsidRDefault="00E91E87" w:rsidP="00E91E87">
      <w:pPr>
        <w:tabs>
          <w:tab w:val="left" w:pos="2774"/>
        </w:tabs>
        <w:jc w:val="right"/>
      </w:pPr>
      <w:r>
        <w:tab/>
      </w:r>
      <w:r w:rsidRPr="00E91E87">
        <w:t>УТВЕРЖДЕНО</w:t>
      </w:r>
    </w:p>
    <w:p w14:paraId="18CA9F55" w14:textId="77777777" w:rsidR="00E91E87" w:rsidRPr="00E91E87" w:rsidRDefault="00E91E87" w:rsidP="00E91E87">
      <w:pPr>
        <w:tabs>
          <w:tab w:val="left" w:pos="2774"/>
        </w:tabs>
        <w:jc w:val="right"/>
      </w:pPr>
      <w:r w:rsidRPr="00E91E87">
        <w:t>Ученым советом Университета</w:t>
      </w:r>
    </w:p>
    <w:p w14:paraId="72A48264" w14:textId="2A17A533" w:rsidR="007A0AFD" w:rsidRDefault="00E91E87" w:rsidP="00E91E87">
      <w:pPr>
        <w:tabs>
          <w:tab w:val="left" w:pos="2774"/>
        </w:tabs>
        <w:jc w:val="right"/>
      </w:pPr>
      <w:r w:rsidRPr="00E91E87">
        <w:t>протокол №</w:t>
      </w:r>
      <w:r w:rsidR="00BF303D">
        <w:t xml:space="preserve"> 10</w:t>
      </w:r>
      <w:r w:rsidRPr="00E91E87">
        <w:t xml:space="preserve"> от</w:t>
      </w:r>
      <w:r w:rsidR="00BF303D">
        <w:t xml:space="preserve"> 22 мая 2025 г.</w:t>
      </w:r>
    </w:p>
    <w:p w14:paraId="63A80613" w14:textId="3FFDFC04" w:rsidR="00E91E87" w:rsidRDefault="00E91E87" w:rsidP="00E91E87">
      <w:pPr>
        <w:tabs>
          <w:tab w:val="left" w:pos="2774"/>
        </w:tabs>
        <w:jc w:val="right"/>
      </w:pPr>
    </w:p>
    <w:p w14:paraId="0DB9FBA0" w14:textId="32F6D842" w:rsidR="00E91E87" w:rsidRDefault="00E91E87" w:rsidP="00E91E87">
      <w:pPr>
        <w:tabs>
          <w:tab w:val="left" w:pos="2774"/>
        </w:tabs>
        <w:jc w:val="right"/>
      </w:pPr>
    </w:p>
    <w:p w14:paraId="71B4575C" w14:textId="00931E4C" w:rsidR="00E91E87" w:rsidRDefault="00184842" w:rsidP="00184842">
      <w:pPr>
        <w:tabs>
          <w:tab w:val="left" w:pos="2774"/>
        </w:tabs>
        <w:jc w:val="center"/>
        <w:rPr>
          <w:b/>
        </w:rPr>
      </w:pPr>
      <w:r w:rsidRPr="00184842">
        <w:rPr>
          <w:b/>
        </w:rPr>
        <w:t>КОМПЛЕКТ ОЦЕНОЧНЫХ МАТЕРИАЛОВ</w:t>
      </w:r>
    </w:p>
    <w:p w14:paraId="26FDF2F9" w14:textId="77777777" w:rsidR="00184842" w:rsidRDefault="00184842" w:rsidP="00184842">
      <w:pPr>
        <w:tabs>
          <w:tab w:val="left" w:pos="2774"/>
        </w:tabs>
        <w:jc w:val="center"/>
      </w:pPr>
    </w:p>
    <w:p w14:paraId="7D575450" w14:textId="7E87EBBF" w:rsidR="00E91E87" w:rsidRDefault="00E91E87" w:rsidP="00E91E87">
      <w:pPr>
        <w:tabs>
          <w:tab w:val="left" w:pos="2774"/>
        </w:tabs>
      </w:pPr>
      <w:r w:rsidRPr="007A0AFD">
        <w:t xml:space="preserve">Наименование дисциплины </w:t>
      </w:r>
      <w:r w:rsidR="000C5817" w:rsidRPr="000C5817">
        <w:t>ОП.</w:t>
      </w:r>
      <w:r w:rsidR="00524E97">
        <w:t>09</w:t>
      </w:r>
      <w:r w:rsidR="000C5817" w:rsidRPr="000C5817">
        <w:t xml:space="preserve"> </w:t>
      </w:r>
      <w:r w:rsidR="00524E97" w:rsidRPr="00524E97">
        <w:t>Технология и организация сопровождения туристов</w:t>
      </w:r>
    </w:p>
    <w:p w14:paraId="3953C796" w14:textId="77777777" w:rsidR="00BF303D" w:rsidRDefault="00BF303D" w:rsidP="00BF303D">
      <w:pPr>
        <w:tabs>
          <w:tab w:val="left" w:pos="2774"/>
        </w:tabs>
      </w:pPr>
      <w:r>
        <w:t>Специальность 43.02.16 Туризм и гостеприимство</w:t>
      </w:r>
    </w:p>
    <w:p w14:paraId="5E1C8734" w14:textId="77777777" w:rsidR="00BF303D" w:rsidRDefault="00BF303D" w:rsidP="00BF303D">
      <w:pPr>
        <w:tabs>
          <w:tab w:val="left" w:pos="2774"/>
        </w:tabs>
      </w:pPr>
      <w:r>
        <w:t>Программа Туроператорские и турагентские услуги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5860367" w14:textId="077BBB33" w:rsidR="00E91E87" w:rsidRDefault="00BF303D" w:rsidP="00BF303D">
      <w:pPr>
        <w:tabs>
          <w:tab w:val="left" w:pos="2774"/>
        </w:tabs>
      </w:pPr>
      <w:r>
        <w:t>Квалификация (степень) выпускника Специалист по туризму и гостеприимству</w:t>
      </w:r>
    </w:p>
    <w:p w14:paraId="364747D4" w14:textId="77777777" w:rsidR="00E91E87" w:rsidRDefault="00E91E87" w:rsidP="00E91E87">
      <w:pPr>
        <w:tabs>
          <w:tab w:val="left" w:pos="2774"/>
        </w:tabs>
      </w:pPr>
    </w:p>
    <w:p w14:paraId="4E501E37" w14:textId="77777777" w:rsidR="00E91E87" w:rsidRDefault="00E91E87" w:rsidP="00E91E87">
      <w:pPr>
        <w:tabs>
          <w:tab w:val="left" w:pos="2774"/>
        </w:tabs>
      </w:pPr>
    </w:p>
    <w:p w14:paraId="19BD2269" w14:textId="77777777" w:rsidR="00E91E87" w:rsidRDefault="00E91E87" w:rsidP="00E91E87">
      <w:pPr>
        <w:tabs>
          <w:tab w:val="left" w:pos="2774"/>
        </w:tabs>
      </w:pPr>
    </w:p>
    <w:p w14:paraId="63F11A65" w14:textId="77777777" w:rsidR="00E91E87" w:rsidRDefault="00E91E87" w:rsidP="00E91E87">
      <w:pPr>
        <w:tabs>
          <w:tab w:val="left" w:pos="2774"/>
        </w:tabs>
      </w:pPr>
    </w:p>
    <w:p w14:paraId="7E0A3CD8" w14:textId="77777777" w:rsidR="00E91E87" w:rsidRDefault="00E91E87" w:rsidP="00E91E87">
      <w:pPr>
        <w:tabs>
          <w:tab w:val="left" w:pos="2774"/>
        </w:tabs>
      </w:pPr>
    </w:p>
    <w:p w14:paraId="005AC9AF" w14:textId="77777777" w:rsidR="00E91E87" w:rsidRDefault="00E91E87" w:rsidP="00E91E87">
      <w:pPr>
        <w:tabs>
          <w:tab w:val="left" w:pos="2774"/>
        </w:tabs>
      </w:pPr>
    </w:p>
    <w:p w14:paraId="00B7F4CF" w14:textId="77777777" w:rsidR="00E91E87" w:rsidRDefault="00E91E87" w:rsidP="00E91E87">
      <w:pPr>
        <w:tabs>
          <w:tab w:val="left" w:pos="2774"/>
        </w:tabs>
      </w:pPr>
    </w:p>
    <w:p w14:paraId="6474F8CD" w14:textId="77777777" w:rsidR="00E91E87" w:rsidRDefault="00E91E87" w:rsidP="00E91E87">
      <w:pPr>
        <w:tabs>
          <w:tab w:val="left" w:pos="2774"/>
        </w:tabs>
      </w:pPr>
    </w:p>
    <w:p w14:paraId="37D05ADF" w14:textId="77777777" w:rsidR="00E91E87" w:rsidRDefault="00E91E87" w:rsidP="00E91E87">
      <w:pPr>
        <w:tabs>
          <w:tab w:val="left" w:pos="2774"/>
        </w:tabs>
      </w:pPr>
    </w:p>
    <w:p w14:paraId="211A7D87" w14:textId="77777777" w:rsidR="00E91E87" w:rsidRDefault="00E91E87" w:rsidP="00E91E87">
      <w:pPr>
        <w:tabs>
          <w:tab w:val="left" w:pos="2774"/>
        </w:tabs>
      </w:pPr>
    </w:p>
    <w:p w14:paraId="2CF86785" w14:textId="77777777" w:rsidR="00E91E87" w:rsidRDefault="00E91E87" w:rsidP="00E91E87">
      <w:pPr>
        <w:tabs>
          <w:tab w:val="left" w:pos="2774"/>
        </w:tabs>
      </w:pPr>
    </w:p>
    <w:p w14:paraId="5B5889E6" w14:textId="77777777" w:rsidR="00E91E87" w:rsidRDefault="00E91E87" w:rsidP="00E91E87">
      <w:pPr>
        <w:tabs>
          <w:tab w:val="left" w:pos="2774"/>
        </w:tabs>
      </w:pPr>
    </w:p>
    <w:p w14:paraId="4E8AABE5" w14:textId="77777777" w:rsidR="00E91E87" w:rsidRDefault="00E91E87" w:rsidP="00E91E87">
      <w:pPr>
        <w:tabs>
          <w:tab w:val="left" w:pos="2774"/>
        </w:tabs>
      </w:pPr>
    </w:p>
    <w:p w14:paraId="1F3E3DB7" w14:textId="77777777" w:rsidR="00E91E87" w:rsidRDefault="00E91E87" w:rsidP="00E91E87">
      <w:pPr>
        <w:tabs>
          <w:tab w:val="left" w:pos="2774"/>
        </w:tabs>
      </w:pPr>
    </w:p>
    <w:p w14:paraId="6B84EDD4" w14:textId="77777777" w:rsidR="00E91E87" w:rsidRDefault="00E91E87" w:rsidP="00E91E87">
      <w:pPr>
        <w:tabs>
          <w:tab w:val="left" w:pos="2774"/>
        </w:tabs>
      </w:pPr>
    </w:p>
    <w:p w14:paraId="7EC5F4EB" w14:textId="77777777" w:rsidR="00E91E87" w:rsidRDefault="00E91E87" w:rsidP="00E91E87">
      <w:pPr>
        <w:tabs>
          <w:tab w:val="left" w:pos="2774"/>
        </w:tabs>
      </w:pPr>
    </w:p>
    <w:p w14:paraId="5D3395CD" w14:textId="77777777" w:rsidR="00E91E87" w:rsidRDefault="00E91E87" w:rsidP="00E91E87">
      <w:pPr>
        <w:tabs>
          <w:tab w:val="left" w:pos="2774"/>
        </w:tabs>
      </w:pPr>
    </w:p>
    <w:p w14:paraId="62BA4BF6" w14:textId="77777777" w:rsidR="00E91E87" w:rsidRDefault="00E91E87" w:rsidP="00E91E87">
      <w:pPr>
        <w:tabs>
          <w:tab w:val="left" w:pos="2774"/>
        </w:tabs>
      </w:pPr>
    </w:p>
    <w:p w14:paraId="619E6DA8" w14:textId="77777777" w:rsidR="00E91E87" w:rsidRDefault="00E91E87" w:rsidP="00E91E87">
      <w:pPr>
        <w:tabs>
          <w:tab w:val="left" w:pos="2774"/>
        </w:tabs>
      </w:pPr>
    </w:p>
    <w:p w14:paraId="0BA520DA" w14:textId="77777777" w:rsidR="00E91E87" w:rsidRDefault="00E91E87" w:rsidP="00E91E87">
      <w:pPr>
        <w:tabs>
          <w:tab w:val="left" w:pos="2774"/>
        </w:tabs>
      </w:pPr>
    </w:p>
    <w:p w14:paraId="2399C122" w14:textId="77777777" w:rsidR="00E91E87" w:rsidRDefault="00E91E87" w:rsidP="00E91E87">
      <w:pPr>
        <w:tabs>
          <w:tab w:val="left" w:pos="2774"/>
        </w:tabs>
      </w:pPr>
    </w:p>
    <w:p w14:paraId="0D9E604D" w14:textId="77777777" w:rsidR="00E91E87" w:rsidRDefault="00E91E87" w:rsidP="00E91E87">
      <w:pPr>
        <w:tabs>
          <w:tab w:val="left" w:pos="2774"/>
        </w:tabs>
      </w:pPr>
    </w:p>
    <w:p w14:paraId="48BB0764" w14:textId="77777777" w:rsidR="00E91E87" w:rsidRDefault="00E91E87" w:rsidP="00E91E87">
      <w:pPr>
        <w:tabs>
          <w:tab w:val="left" w:pos="2774"/>
        </w:tabs>
      </w:pPr>
    </w:p>
    <w:p w14:paraId="7E509C48" w14:textId="77777777" w:rsidR="00E91E87" w:rsidRDefault="00E91E87" w:rsidP="00E91E87">
      <w:pPr>
        <w:tabs>
          <w:tab w:val="left" w:pos="2774"/>
        </w:tabs>
      </w:pPr>
    </w:p>
    <w:p w14:paraId="0D3A6FBB" w14:textId="77777777" w:rsidR="00E91E87" w:rsidRDefault="00E91E87" w:rsidP="00E91E87">
      <w:pPr>
        <w:tabs>
          <w:tab w:val="left" w:pos="2774"/>
        </w:tabs>
      </w:pPr>
    </w:p>
    <w:p w14:paraId="5AFB77C8" w14:textId="77777777" w:rsidR="00E91E87" w:rsidRDefault="00E91E87" w:rsidP="00E91E87">
      <w:pPr>
        <w:tabs>
          <w:tab w:val="left" w:pos="2774"/>
        </w:tabs>
      </w:pPr>
    </w:p>
    <w:p w14:paraId="3789ABC1" w14:textId="77777777" w:rsidR="00E91E87" w:rsidRDefault="00E91E87" w:rsidP="00E91E87">
      <w:pPr>
        <w:tabs>
          <w:tab w:val="left" w:pos="2774"/>
        </w:tabs>
      </w:pPr>
    </w:p>
    <w:p w14:paraId="31304342" w14:textId="0BEE1749" w:rsidR="00E91E87" w:rsidRDefault="00E91E87" w:rsidP="00E91E87">
      <w:pPr>
        <w:tabs>
          <w:tab w:val="left" w:pos="2774"/>
        </w:tabs>
        <w:jc w:val="center"/>
        <w:sectPr w:rsidR="00E91E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91E87">
        <w:t>Самара 202</w:t>
      </w:r>
      <w:r w:rsidR="000C5817">
        <w:t>5</w:t>
      </w:r>
    </w:p>
    <w:tbl>
      <w:tblPr>
        <w:tblStyle w:val="a4"/>
        <w:tblpPr w:leftFromText="180" w:rightFromText="180" w:vertAnchor="page" w:horzAnchor="margin" w:tblpY="751"/>
        <w:tblW w:w="15304" w:type="dxa"/>
        <w:tblLook w:val="04A0" w:firstRow="1" w:lastRow="0" w:firstColumn="1" w:lastColumn="0" w:noHBand="0" w:noVBand="1"/>
      </w:tblPr>
      <w:tblGrid>
        <w:gridCol w:w="643"/>
        <w:gridCol w:w="9105"/>
        <w:gridCol w:w="3312"/>
        <w:gridCol w:w="2244"/>
      </w:tblGrid>
      <w:tr w:rsidR="007A0AFD" w:rsidRPr="0037505F" w14:paraId="4CC9F8B8" w14:textId="77777777" w:rsidTr="007A0AFD">
        <w:tc>
          <w:tcPr>
            <w:tcW w:w="15304" w:type="dxa"/>
            <w:gridSpan w:val="4"/>
            <w:shd w:val="clear" w:color="auto" w:fill="auto"/>
          </w:tcPr>
          <w:p w14:paraId="711233F0" w14:textId="095C1B7E" w:rsidR="007A0AFD" w:rsidRPr="00BF303D" w:rsidRDefault="000C5817" w:rsidP="007A0AFD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bookmarkStart w:id="0" w:name="_Hlk158816501"/>
            <w:r w:rsidRPr="00BF303D">
              <w:rPr>
                <w:rFonts w:eastAsiaTheme="minorHAnsi"/>
                <w:b/>
                <w:sz w:val="20"/>
                <w:szCs w:val="20"/>
              </w:rPr>
              <w:lastRenderedPageBreak/>
              <w:t>ОК 0</w:t>
            </w:r>
            <w:r w:rsidR="00524E97" w:rsidRPr="00BF303D">
              <w:rPr>
                <w:rFonts w:eastAsiaTheme="minorHAnsi"/>
                <w:b/>
                <w:sz w:val="20"/>
                <w:szCs w:val="20"/>
              </w:rPr>
              <w:t>5</w:t>
            </w:r>
            <w:r w:rsidRPr="00BF303D">
              <w:rPr>
                <w:sz w:val="20"/>
                <w:szCs w:val="20"/>
              </w:rPr>
              <w:t xml:space="preserve"> </w:t>
            </w:r>
            <w:r w:rsidR="00524E97" w:rsidRPr="00BF303D">
              <w:rPr>
                <w:rFonts w:eastAsiaTheme="minorHAnsi"/>
                <w:b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7A0AFD" w:rsidRPr="0037505F" w14:paraId="7A00AD75" w14:textId="77777777" w:rsidTr="00866389">
        <w:trPr>
          <w:tblHeader/>
        </w:trPr>
        <w:tc>
          <w:tcPr>
            <w:tcW w:w="643" w:type="dxa"/>
            <w:shd w:val="clear" w:color="auto" w:fill="auto"/>
            <w:vAlign w:val="center"/>
          </w:tcPr>
          <w:p w14:paraId="7B578D4C" w14:textId="77777777" w:rsidR="007A0AFD" w:rsidRPr="00BF303D" w:rsidRDefault="007A0AFD" w:rsidP="007A0AFD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F303D"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68D4905F" w14:textId="77777777" w:rsidR="007A0AFD" w:rsidRPr="00BF303D" w:rsidRDefault="007A0AFD" w:rsidP="00EB248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Задание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DB37EC7" w14:textId="77777777" w:rsidR="007A0AFD" w:rsidRPr="00BF303D" w:rsidRDefault="007A0AFD" w:rsidP="007A0AFD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F303D">
              <w:rPr>
                <w:rFonts w:eastAsiaTheme="minorHAnsi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2A137235" w14:textId="77777777" w:rsidR="007A0AFD" w:rsidRPr="00BF303D" w:rsidRDefault="007A0AFD" w:rsidP="007A0AFD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F303D"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7A0AFD" w:rsidRPr="0037505F" w14:paraId="204AD2A2" w14:textId="77777777" w:rsidTr="00866389">
        <w:tc>
          <w:tcPr>
            <w:tcW w:w="643" w:type="dxa"/>
            <w:shd w:val="clear" w:color="auto" w:fill="auto"/>
          </w:tcPr>
          <w:p w14:paraId="070B5679" w14:textId="77777777" w:rsidR="007A0AFD" w:rsidRPr="00BF303D" w:rsidRDefault="007A0AFD" w:rsidP="00BF303D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9105" w:type="dxa"/>
            <w:shd w:val="clear" w:color="auto" w:fill="auto"/>
          </w:tcPr>
          <w:p w14:paraId="465BD1E9" w14:textId="1BF6E0BE" w:rsidR="007E16A6" w:rsidRPr="00BF303D" w:rsidRDefault="007E16A6" w:rsidP="007E16A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Каким термином обозначается процесс письменной коммуникации сотрудников гостиницы с гостем для выяснения его предпочтений и пожеланий?</w:t>
            </w:r>
          </w:p>
          <w:p w14:paraId="4E50D500" w14:textId="77777777" w:rsidR="007E16A6" w:rsidRPr="00BF303D" w:rsidRDefault="007E16A6" w:rsidP="007E16A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А) Интерьер</w:t>
            </w:r>
          </w:p>
          <w:p w14:paraId="1187F61F" w14:textId="77777777" w:rsidR="007E16A6" w:rsidRPr="00BF303D" w:rsidRDefault="007E16A6" w:rsidP="007E16A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Б) Сервис</w:t>
            </w:r>
          </w:p>
          <w:p w14:paraId="6D9EC54B" w14:textId="77777777" w:rsidR="007E16A6" w:rsidRPr="00BF303D" w:rsidRDefault="007E16A6" w:rsidP="007E16A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В) Консалтинг</w:t>
            </w:r>
          </w:p>
          <w:p w14:paraId="5C628BD6" w14:textId="68679A48" w:rsidR="007E16A6" w:rsidRPr="00BF303D" w:rsidRDefault="007E16A6" w:rsidP="007E16A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Г) Резервирование</w:t>
            </w:r>
          </w:p>
          <w:p w14:paraId="44994EA9" w14:textId="5A8EA298" w:rsidR="007A0AFD" w:rsidRPr="00BF303D" w:rsidRDefault="007E16A6" w:rsidP="00BF303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 xml:space="preserve">Д) Анкетирование  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86B79F1" w14:textId="6DF55A9E" w:rsidR="007A0AFD" w:rsidRPr="00BF303D" w:rsidRDefault="007E16A6" w:rsidP="007A0AF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BF303D">
              <w:rPr>
                <w:rFonts w:eastAsiaTheme="minorHAnsi"/>
                <w:sz w:val="20"/>
                <w:szCs w:val="20"/>
              </w:rPr>
              <w:t>Д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5E31F681" w14:textId="067FBC9D" w:rsidR="007A0AFD" w:rsidRPr="00BF303D" w:rsidRDefault="007E16A6" w:rsidP="007A0AFD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BF303D">
              <w:rPr>
                <w:rFonts w:eastAsiaTheme="minorHAnsi"/>
                <w:sz w:val="20"/>
                <w:szCs w:val="20"/>
              </w:rPr>
              <w:t>Д</w:t>
            </w:r>
          </w:p>
        </w:tc>
      </w:tr>
      <w:tr w:rsidR="00833EE4" w:rsidRPr="0037505F" w14:paraId="395C7172" w14:textId="77777777" w:rsidTr="00866389">
        <w:tc>
          <w:tcPr>
            <w:tcW w:w="643" w:type="dxa"/>
            <w:shd w:val="clear" w:color="auto" w:fill="auto"/>
          </w:tcPr>
          <w:p w14:paraId="717F44ED" w14:textId="77777777" w:rsidR="00833EE4" w:rsidRPr="00BF303D" w:rsidRDefault="00833EE4" w:rsidP="00BF303D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9105" w:type="dxa"/>
            <w:shd w:val="clear" w:color="auto" w:fill="auto"/>
          </w:tcPr>
          <w:p w14:paraId="4880B121" w14:textId="77777777" w:rsidR="00833EE4" w:rsidRPr="00BF303D" w:rsidRDefault="00833EE4" w:rsidP="00833EE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Какой термин используется для обозначения способа изложения материала экскурсоводом?</w:t>
            </w:r>
          </w:p>
          <w:p w14:paraId="0C181F20" w14:textId="77777777" w:rsidR="00833EE4" w:rsidRPr="00BF303D" w:rsidRDefault="00833EE4" w:rsidP="00833EE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А) Аргументация</w:t>
            </w:r>
          </w:p>
          <w:p w14:paraId="146EC3D4" w14:textId="77777777" w:rsidR="00833EE4" w:rsidRPr="00BF303D" w:rsidRDefault="00833EE4" w:rsidP="00833EE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Б) Демонстрация</w:t>
            </w:r>
          </w:p>
          <w:p w14:paraId="785B4E24" w14:textId="77777777" w:rsidR="00833EE4" w:rsidRPr="00BF303D" w:rsidRDefault="00833EE4" w:rsidP="00833EE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В) Экскурсионный рассказ</w:t>
            </w:r>
          </w:p>
          <w:p w14:paraId="5ADD7834" w14:textId="2D0086E6" w:rsidR="00833EE4" w:rsidRPr="00BF303D" w:rsidRDefault="00833EE4" w:rsidP="00BF303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 xml:space="preserve">Г) Импровизация 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D5941F9" w14:textId="43448AC6" w:rsidR="00833EE4" w:rsidRPr="00BF303D" w:rsidRDefault="00833EE4" w:rsidP="00833EE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BF303D">
              <w:rPr>
                <w:rFonts w:eastAsiaTheme="minorHAnsi"/>
                <w:sz w:val="20"/>
                <w:szCs w:val="20"/>
              </w:rPr>
              <w:t>В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6444DA8D" w14:textId="378C956A" w:rsidR="00833EE4" w:rsidRPr="00BF303D" w:rsidRDefault="00833EE4" w:rsidP="00833EE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BF303D">
              <w:rPr>
                <w:rFonts w:eastAsiaTheme="minorHAnsi"/>
                <w:sz w:val="20"/>
                <w:szCs w:val="20"/>
              </w:rPr>
              <w:t>В</w:t>
            </w:r>
          </w:p>
        </w:tc>
      </w:tr>
      <w:tr w:rsidR="00833EE4" w:rsidRPr="0037505F" w14:paraId="74ADC724" w14:textId="77777777" w:rsidTr="00866389">
        <w:tc>
          <w:tcPr>
            <w:tcW w:w="643" w:type="dxa"/>
            <w:shd w:val="clear" w:color="auto" w:fill="auto"/>
          </w:tcPr>
          <w:p w14:paraId="060C7B05" w14:textId="77777777" w:rsidR="00833EE4" w:rsidRPr="00BF303D" w:rsidRDefault="00833EE4" w:rsidP="00BF303D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9105" w:type="dxa"/>
          </w:tcPr>
          <w:p w14:paraId="7790787C" w14:textId="77777777" w:rsidR="00833EE4" w:rsidRPr="00BF303D" w:rsidRDefault="00833EE4" w:rsidP="00833EE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Какой официальный язык международного делового общения?</w:t>
            </w:r>
          </w:p>
          <w:p w14:paraId="53DEEC21" w14:textId="3745D0F0" w:rsidR="00833EE4" w:rsidRPr="00BF303D" w:rsidRDefault="00833EE4" w:rsidP="00833EE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А) Английский</w:t>
            </w:r>
          </w:p>
          <w:p w14:paraId="586A3229" w14:textId="77777777" w:rsidR="00833EE4" w:rsidRPr="00BF303D" w:rsidRDefault="00833EE4" w:rsidP="00833EE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Б) Испанский</w:t>
            </w:r>
          </w:p>
          <w:p w14:paraId="701CE364" w14:textId="77777777" w:rsidR="00833EE4" w:rsidRPr="00BF303D" w:rsidRDefault="00833EE4" w:rsidP="00833EE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В) Французский</w:t>
            </w:r>
          </w:p>
          <w:p w14:paraId="77729A9A" w14:textId="003AD75E" w:rsidR="00833EE4" w:rsidRPr="00BF303D" w:rsidRDefault="00833EE4" w:rsidP="00BF303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 xml:space="preserve">Г) Китайский </w:t>
            </w:r>
          </w:p>
        </w:tc>
        <w:tc>
          <w:tcPr>
            <w:tcW w:w="3312" w:type="dxa"/>
            <w:vAlign w:val="center"/>
          </w:tcPr>
          <w:p w14:paraId="02A1F8D1" w14:textId="56C490D0" w:rsidR="00833EE4" w:rsidRPr="00BF303D" w:rsidRDefault="00833EE4" w:rsidP="00833EE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BF303D">
              <w:rPr>
                <w:rFonts w:eastAsiaTheme="minorHAnsi"/>
                <w:sz w:val="20"/>
                <w:szCs w:val="20"/>
              </w:rPr>
              <w:t>А</w:t>
            </w:r>
          </w:p>
        </w:tc>
        <w:tc>
          <w:tcPr>
            <w:tcW w:w="2244" w:type="dxa"/>
            <w:vAlign w:val="center"/>
          </w:tcPr>
          <w:p w14:paraId="1AD30893" w14:textId="4DF45A7F" w:rsidR="00833EE4" w:rsidRPr="00BF303D" w:rsidRDefault="00833EE4" w:rsidP="00833EE4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BF303D">
              <w:rPr>
                <w:rFonts w:eastAsiaTheme="minorHAnsi"/>
                <w:sz w:val="20"/>
                <w:szCs w:val="20"/>
              </w:rPr>
              <w:t>А</w:t>
            </w:r>
          </w:p>
        </w:tc>
      </w:tr>
      <w:tr w:rsidR="00E245BD" w:rsidRPr="0037505F" w14:paraId="0404E0CE" w14:textId="77777777" w:rsidTr="00866389">
        <w:tc>
          <w:tcPr>
            <w:tcW w:w="643" w:type="dxa"/>
            <w:shd w:val="clear" w:color="auto" w:fill="auto"/>
          </w:tcPr>
          <w:p w14:paraId="6BB10A71" w14:textId="77777777" w:rsidR="00E245BD" w:rsidRPr="00BF303D" w:rsidRDefault="00E245BD" w:rsidP="00E245BD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9105" w:type="dxa"/>
          </w:tcPr>
          <w:p w14:paraId="1F34F7F7" w14:textId="394879FA" w:rsidR="00E245BD" w:rsidRPr="00BF303D" w:rsidRDefault="00E245BD" w:rsidP="00E245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Как называется осознанное воздействие экскурсовода на сознание и чувства экскурсантов через вербальные и невербальные средства?</w:t>
            </w:r>
          </w:p>
        </w:tc>
        <w:tc>
          <w:tcPr>
            <w:tcW w:w="3312" w:type="dxa"/>
            <w:vAlign w:val="center"/>
          </w:tcPr>
          <w:p w14:paraId="4E198610" w14:textId="3FEAF7F8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Коммуникативность</w:t>
            </w:r>
          </w:p>
        </w:tc>
        <w:tc>
          <w:tcPr>
            <w:tcW w:w="2244" w:type="dxa"/>
            <w:vAlign w:val="center"/>
          </w:tcPr>
          <w:p w14:paraId="443901A8" w14:textId="5D7219B7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F303D">
              <w:rPr>
                <w:color w:val="000000" w:themeColor="text1"/>
                <w:sz w:val="20"/>
                <w:szCs w:val="20"/>
              </w:rPr>
              <w:t>Коммуникативность</w:t>
            </w:r>
            <w:proofErr w:type="spellEnd"/>
          </w:p>
        </w:tc>
      </w:tr>
      <w:tr w:rsidR="00E245BD" w:rsidRPr="0037505F" w14:paraId="53B0D59E" w14:textId="77777777" w:rsidTr="00866389">
        <w:tc>
          <w:tcPr>
            <w:tcW w:w="643" w:type="dxa"/>
            <w:shd w:val="clear" w:color="auto" w:fill="auto"/>
          </w:tcPr>
          <w:p w14:paraId="4A30FE00" w14:textId="77777777" w:rsidR="00E245BD" w:rsidRPr="00BF303D" w:rsidRDefault="00E245BD" w:rsidP="00E245BD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9105" w:type="dxa"/>
          </w:tcPr>
          <w:p w14:paraId="45C064A1" w14:textId="01ABED98" w:rsidR="00E245BD" w:rsidRPr="00BF303D" w:rsidRDefault="00E245BD" w:rsidP="00E245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Как называется система последовательных высказываний экскурсовода, объединённых темой и логикой изложения?</w:t>
            </w:r>
          </w:p>
        </w:tc>
        <w:tc>
          <w:tcPr>
            <w:tcW w:w="3312" w:type="dxa"/>
            <w:vAlign w:val="center"/>
          </w:tcPr>
          <w:p w14:paraId="00E156CC" w14:textId="1C0C3CBF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Экскурсионный рассказ</w:t>
            </w:r>
          </w:p>
        </w:tc>
        <w:tc>
          <w:tcPr>
            <w:tcW w:w="2244" w:type="dxa"/>
            <w:vAlign w:val="center"/>
          </w:tcPr>
          <w:p w14:paraId="5FCB8F92" w14:textId="39EED380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Экскурсионный рассказ</w:t>
            </w:r>
          </w:p>
        </w:tc>
      </w:tr>
      <w:tr w:rsidR="00E245BD" w:rsidRPr="0037505F" w14:paraId="3FB0B46A" w14:textId="77777777" w:rsidTr="00866389">
        <w:tc>
          <w:tcPr>
            <w:tcW w:w="643" w:type="dxa"/>
            <w:shd w:val="clear" w:color="auto" w:fill="auto"/>
          </w:tcPr>
          <w:p w14:paraId="41FFEA30" w14:textId="77777777" w:rsidR="00E245BD" w:rsidRPr="00BF303D" w:rsidRDefault="00E245BD" w:rsidP="00E245BD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9105" w:type="dxa"/>
          </w:tcPr>
          <w:p w14:paraId="3FE0AEED" w14:textId="49150F5E" w:rsidR="00E245BD" w:rsidRPr="00BF303D" w:rsidRDefault="00E245BD" w:rsidP="00E245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Назовите термин, обозначающий краткую запись основных моментов экскурсии, облегчающую подготовку и выступление экскурсовода.</w:t>
            </w:r>
          </w:p>
        </w:tc>
        <w:tc>
          <w:tcPr>
            <w:tcW w:w="3312" w:type="dxa"/>
            <w:vAlign w:val="center"/>
          </w:tcPr>
          <w:p w14:paraId="03275319" w14:textId="5C58C463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Конспект</w:t>
            </w:r>
          </w:p>
        </w:tc>
        <w:tc>
          <w:tcPr>
            <w:tcW w:w="2244" w:type="dxa"/>
            <w:vAlign w:val="center"/>
          </w:tcPr>
          <w:p w14:paraId="16AB8D0C" w14:textId="6E661A3F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Конспект</w:t>
            </w:r>
          </w:p>
        </w:tc>
      </w:tr>
      <w:tr w:rsidR="00E245BD" w:rsidRPr="0037505F" w14:paraId="630B1F98" w14:textId="77777777" w:rsidTr="00866389">
        <w:tc>
          <w:tcPr>
            <w:tcW w:w="643" w:type="dxa"/>
            <w:shd w:val="clear" w:color="auto" w:fill="auto"/>
          </w:tcPr>
          <w:p w14:paraId="01084D24" w14:textId="77777777" w:rsidR="00E245BD" w:rsidRPr="00BF303D" w:rsidRDefault="00E245BD" w:rsidP="00E245BD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9105" w:type="dxa"/>
          </w:tcPr>
          <w:p w14:paraId="36841A06" w14:textId="24911E31" w:rsidR="00E245BD" w:rsidRPr="00BF303D" w:rsidRDefault="00E245BD" w:rsidP="00E245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Как называется способность экскурсовода чувствовать эмоциональное состояние аудитории, видеть реакцию и адаптироваться к ней?</w:t>
            </w:r>
          </w:p>
        </w:tc>
        <w:tc>
          <w:tcPr>
            <w:tcW w:w="3312" w:type="dxa"/>
            <w:vAlign w:val="center"/>
          </w:tcPr>
          <w:p w14:paraId="04E717A6" w14:textId="16D48BB6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Эмпатия</w:t>
            </w:r>
          </w:p>
        </w:tc>
        <w:tc>
          <w:tcPr>
            <w:tcW w:w="2244" w:type="dxa"/>
            <w:vAlign w:val="center"/>
          </w:tcPr>
          <w:p w14:paraId="3082F47A" w14:textId="398B1B6F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F303D">
              <w:rPr>
                <w:color w:val="000000" w:themeColor="text1"/>
                <w:sz w:val="20"/>
                <w:szCs w:val="20"/>
              </w:rPr>
              <w:t>Эмпатия</w:t>
            </w:r>
            <w:proofErr w:type="spellEnd"/>
          </w:p>
        </w:tc>
      </w:tr>
      <w:tr w:rsidR="00E245BD" w:rsidRPr="0037505F" w14:paraId="3BCAB2E4" w14:textId="77777777" w:rsidTr="00866389">
        <w:tc>
          <w:tcPr>
            <w:tcW w:w="643" w:type="dxa"/>
            <w:shd w:val="clear" w:color="auto" w:fill="auto"/>
          </w:tcPr>
          <w:p w14:paraId="21CFCA37" w14:textId="77777777" w:rsidR="00E245BD" w:rsidRPr="00BF303D" w:rsidRDefault="00E245BD" w:rsidP="00E245BD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9105" w:type="dxa"/>
          </w:tcPr>
          <w:p w14:paraId="3A232605" w14:textId="5DE8433F" w:rsidR="00E245BD" w:rsidRPr="00BF303D" w:rsidRDefault="00E245BD" w:rsidP="00E245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Экскурсовод обнаружил, что половина группы не расслышала его рассказ из-за шума на улице. Какое техническое решение поможет исправить ситуацию быстро и эффективно?</w:t>
            </w:r>
          </w:p>
        </w:tc>
        <w:tc>
          <w:tcPr>
            <w:tcW w:w="3312" w:type="dxa"/>
            <w:vAlign w:val="center"/>
          </w:tcPr>
          <w:p w14:paraId="632C0F77" w14:textId="55A801FC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Использование микрофона и динамиков</w:t>
            </w:r>
          </w:p>
        </w:tc>
        <w:tc>
          <w:tcPr>
            <w:tcW w:w="2244" w:type="dxa"/>
            <w:vAlign w:val="center"/>
          </w:tcPr>
          <w:p w14:paraId="2C5A2FDC" w14:textId="5B7DBA3F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Использование микрофона и динамиков</w:t>
            </w:r>
          </w:p>
        </w:tc>
      </w:tr>
      <w:tr w:rsidR="00E245BD" w:rsidRPr="0037505F" w14:paraId="22F61835" w14:textId="77777777" w:rsidTr="00866389">
        <w:tc>
          <w:tcPr>
            <w:tcW w:w="643" w:type="dxa"/>
            <w:shd w:val="clear" w:color="auto" w:fill="auto"/>
          </w:tcPr>
          <w:p w14:paraId="223A0A2A" w14:textId="77777777" w:rsidR="00E245BD" w:rsidRPr="00BF303D" w:rsidRDefault="00E245BD" w:rsidP="00E245BD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9105" w:type="dxa"/>
          </w:tcPr>
          <w:p w14:paraId="23098011" w14:textId="77777777" w:rsidR="00E245BD" w:rsidRPr="00BF303D" w:rsidRDefault="00E245BD" w:rsidP="00E245BD">
            <w:pPr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Менеджеру И. позвонил клиент. Диалог:</w:t>
            </w:r>
          </w:p>
          <w:p w14:paraId="3E82DB27" w14:textId="77777777" w:rsidR="00E245BD" w:rsidRPr="00BF303D" w:rsidRDefault="00E245BD" w:rsidP="00E245BD">
            <w:pPr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К: - Мой друг В. купил у вас тур, мне нужно туда же и в те же даты, сколько будет стоить? Ведь он у вас купил куда он там обычно ездит?</w:t>
            </w:r>
          </w:p>
          <w:p w14:paraId="3D1E2BE1" w14:textId="77777777" w:rsidR="00E245BD" w:rsidRPr="00BF303D" w:rsidRDefault="00E245BD" w:rsidP="00E245BD">
            <w:pPr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И: - да, минутку...с 05.07 по 15.07 Белек Бич тот же тип номера 240 тысяч рублей, с видом на море 265 тыс.</w:t>
            </w:r>
          </w:p>
          <w:p w14:paraId="49861FDE" w14:textId="77777777" w:rsidR="00E245BD" w:rsidRPr="00BF303D" w:rsidRDefault="00E245BD" w:rsidP="00E245BD">
            <w:pPr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К: - Спасибо, я посоветуюсь с женой и перезвоню.</w:t>
            </w:r>
          </w:p>
          <w:p w14:paraId="65241CAF" w14:textId="779DD349" w:rsidR="00E245BD" w:rsidRPr="00BF303D" w:rsidRDefault="00E245BD" w:rsidP="00E245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Какую требование гостиничного сервиса нарушил И.?</w:t>
            </w:r>
          </w:p>
        </w:tc>
        <w:tc>
          <w:tcPr>
            <w:tcW w:w="3312" w:type="dxa"/>
            <w:vAlign w:val="center"/>
          </w:tcPr>
          <w:p w14:paraId="3C9C465E" w14:textId="289278F5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Конфиденциальность</w:t>
            </w:r>
          </w:p>
        </w:tc>
        <w:tc>
          <w:tcPr>
            <w:tcW w:w="2244" w:type="dxa"/>
            <w:vAlign w:val="center"/>
          </w:tcPr>
          <w:p w14:paraId="52445EE3" w14:textId="015EF36F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>Конфиденциальность</w:t>
            </w:r>
          </w:p>
        </w:tc>
      </w:tr>
      <w:tr w:rsidR="00E245BD" w:rsidRPr="0037505F" w14:paraId="050D962E" w14:textId="77777777" w:rsidTr="00866389">
        <w:tc>
          <w:tcPr>
            <w:tcW w:w="643" w:type="dxa"/>
            <w:shd w:val="clear" w:color="auto" w:fill="auto"/>
          </w:tcPr>
          <w:p w14:paraId="560B7BF9" w14:textId="77777777" w:rsidR="00E245BD" w:rsidRPr="00BF303D" w:rsidRDefault="00E245BD" w:rsidP="00E245BD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9105" w:type="dxa"/>
          </w:tcPr>
          <w:p w14:paraId="3AC9113D" w14:textId="7CBF93F9" w:rsidR="00E245BD" w:rsidRPr="00BF303D" w:rsidRDefault="00E245BD" w:rsidP="00E245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Туристы высказали пожелание посетить экскурсии, рассказывающие о нравах и обычаях различных наций и народностей. Какой подгруппа исторических экскурсии будет оптимальным в данном случае?</w:t>
            </w:r>
          </w:p>
        </w:tc>
        <w:tc>
          <w:tcPr>
            <w:tcW w:w="3312" w:type="dxa"/>
            <w:vAlign w:val="center"/>
          </w:tcPr>
          <w:p w14:paraId="445B175E" w14:textId="77777777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 xml:space="preserve">этнографические </w:t>
            </w:r>
          </w:p>
          <w:p w14:paraId="7C3B06EA" w14:textId="1ABAA909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486281C9" w14:textId="77777777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303D">
              <w:rPr>
                <w:color w:val="000000" w:themeColor="text1"/>
                <w:sz w:val="20"/>
                <w:szCs w:val="20"/>
              </w:rPr>
              <w:t xml:space="preserve">этнографические </w:t>
            </w:r>
          </w:p>
          <w:p w14:paraId="7F852AAD" w14:textId="32AD960F" w:rsidR="00E245BD" w:rsidRPr="00BF303D" w:rsidRDefault="00E245BD" w:rsidP="00E245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1D4F943B" w14:textId="10F661F2" w:rsidR="0018049D" w:rsidRDefault="0018049D" w:rsidP="00E91E87">
      <w:pPr>
        <w:tabs>
          <w:tab w:val="left" w:pos="2774"/>
        </w:tabs>
        <w:jc w:val="right"/>
      </w:pPr>
    </w:p>
    <w:p w14:paraId="57183177" w14:textId="562E970B" w:rsidR="0018049D" w:rsidRDefault="0018049D" w:rsidP="00E91E87">
      <w:pPr>
        <w:tabs>
          <w:tab w:val="left" w:pos="2774"/>
        </w:tabs>
        <w:jc w:val="right"/>
      </w:pPr>
    </w:p>
    <w:tbl>
      <w:tblPr>
        <w:tblStyle w:val="a4"/>
        <w:tblpPr w:leftFromText="180" w:rightFromText="180" w:vertAnchor="page" w:horzAnchor="margin" w:tblpY="751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9245"/>
        <w:gridCol w:w="2379"/>
        <w:gridCol w:w="2835"/>
      </w:tblGrid>
      <w:tr w:rsidR="00524E97" w:rsidRPr="00E245BD" w14:paraId="19FA4E54" w14:textId="77777777" w:rsidTr="007E16A6">
        <w:tc>
          <w:tcPr>
            <w:tcW w:w="15021" w:type="dxa"/>
            <w:gridSpan w:val="4"/>
            <w:shd w:val="clear" w:color="auto" w:fill="auto"/>
          </w:tcPr>
          <w:p w14:paraId="6C9B3983" w14:textId="35861DA4" w:rsidR="00524E97" w:rsidRPr="00E245BD" w:rsidRDefault="00524E97" w:rsidP="00E245BD">
            <w:pPr>
              <w:jc w:val="both"/>
              <w:rPr>
                <w:rFonts w:eastAsiaTheme="minorHAnsi"/>
                <w:b/>
                <w:sz w:val="22"/>
                <w:szCs w:val="22"/>
              </w:rPr>
            </w:pPr>
            <w:r w:rsidRPr="00E245BD">
              <w:rPr>
                <w:rFonts w:eastAsiaTheme="minorHAnsi"/>
                <w:b/>
                <w:sz w:val="22"/>
                <w:szCs w:val="22"/>
              </w:rPr>
              <w:lastRenderedPageBreak/>
              <w:t>ПК 2.2</w:t>
            </w:r>
            <w:r w:rsidRPr="00E245BD">
              <w:rPr>
                <w:sz w:val="22"/>
                <w:szCs w:val="22"/>
              </w:rPr>
              <w:t xml:space="preserve"> </w:t>
            </w:r>
            <w:r w:rsidRPr="00E245BD">
              <w:rPr>
                <w:rFonts w:eastAsiaTheme="minorHAnsi"/>
                <w:b/>
                <w:sz w:val="22"/>
                <w:szCs w:val="22"/>
              </w:rPr>
              <w:t>КООРДИНИРОВАТЬ РАБОТУ ПО РЕАЛИЗАЦИИ ЗАКАЗА</w:t>
            </w:r>
          </w:p>
        </w:tc>
      </w:tr>
      <w:tr w:rsidR="00524E97" w:rsidRPr="00E245BD" w14:paraId="62F3893F" w14:textId="77777777" w:rsidTr="00E245BD">
        <w:trPr>
          <w:tblHeader/>
        </w:trPr>
        <w:tc>
          <w:tcPr>
            <w:tcW w:w="562" w:type="dxa"/>
            <w:shd w:val="clear" w:color="auto" w:fill="auto"/>
            <w:vAlign w:val="center"/>
          </w:tcPr>
          <w:p w14:paraId="329BAA2F" w14:textId="77777777" w:rsidR="00524E97" w:rsidRPr="00E245BD" w:rsidRDefault="00524E97" w:rsidP="00E245BD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  <w:r w:rsidRPr="00E245BD">
              <w:rPr>
                <w:rFonts w:eastAsiaTheme="minorHAnsi"/>
                <w:b/>
                <w:sz w:val="22"/>
                <w:szCs w:val="22"/>
              </w:rPr>
              <w:t>№ п/п</w:t>
            </w:r>
          </w:p>
        </w:tc>
        <w:tc>
          <w:tcPr>
            <w:tcW w:w="9245" w:type="dxa"/>
            <w:shd w:val="clear" w:color="auto" w:fill="auto"/>
            <w:vAlign w:val="center"/>
          </w:tcPr>
          <w:p w14:paraId="18DC935C" w14:textId="77777777" w:rsidR="00524E97" w:rsidRPr="00E245BD" w:rsidRDefault="00524E97" w:rsidP="00E245B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45BD">
              <w:rPr>
                <w:b/>
                <w:color w:val="000000" w:themeColor="text1"/>
                <w:sz w:val="22"/>
                <w:szCs w:val="22"/>
              </w:rPr>
              <w:t>Задание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610DF26F" w14:textId="77777777" w:rsidR="00524E97" w:rsidRPr="00E245BD" w:rsidRDefault="00524E97" w:rsidP="00E245BD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  <w:r w:rsidRPr="00E245BD">
              <w:rPr>
                <w:rFonts w:eastAsiaTheme="minorHAnsi"/>
                <w:b/>
                <w:sz w:val="22"/>
                <w:szCs w:val="22"/>
              </w:rPr>
              <w:t>Ключ к заданию / Эталонный ответ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1A6722" w14:textId="77777777" w:rsidR="00524E97" w:rsidRPr="00E245BD" w:rsidRDefault="00524E97" w:rsidP="00E245BD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  <w:r w:rsidRPr="00E245BD">
              <w:rPr>
                <w:rFonts w:eastAsiaTheme="minorHAnsi"/>
                <w:b/>
                <w:sz w:val="22"/>
                <w:szCs w:val="22"/>
              </w:rPr>
              <w:t>Критерии оценивания</w:t>
            </w:r>
          </w:p>
        </w:tc>
      </w:tr>
      <w:tr w:rsidR="007E16A6" w:rsidRPr="00E245BD" w14:paraId="3EC32288" w14:textId="77777777" w:rsidTr="00E245BD">
        <w:tc>
          <w:tcPr>
            <w:tcW w:w="562" w:type="dxa"/>
            <w:shd w:val="clear" w:color="auto" w:fill="auto"/>
          </w:tcPr>
          <w:p w14:paraId="5A0E9338" w14:textId="50FE882C" w:rsidR="007E16A6" w:rsidRPr="00E245BD" w:rsidRDefault="007E16A6" w:rsidP="00E245BD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9245" w:type="dxa"/>
            <w:shd w:val="clear" w:color="auto" w:fill="auto"/>
          </w:tcPr>
          <w:p w14:paraId="33D2F32C" w14:textId="77777777" w:rsidR="003B280A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Что является ключевым элементом координационной работы экскурсовода?</w:t>
            </w:r>
          </w:p>
          <w:p w14:paraId="427D72A7" w14:textId="77777777" w:rsidR="003B280A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А) Презентация своего портфолио</w:t>
            </w:r>
          </w:p>
          <w:p w14:paraId="4DC1F696" w14:textId="6DB1364F" w:rsidR="003B280A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Б) Ведение блога о проделанной работе</w:t>
            </w:r>
          </w:p>
          <w:p w14:paraId="02A21246" w14:textId="080B4A50" w:rsidR="003B280A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 xml:space="preserve">В) Четкость и оперативность в принятии решений </w:t>
            </w:r>
          </w:p>
          <w:p w14:paraId="0F6427AB" w14:textId="018F738B" w:rsidR="007E16A6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 xml:space="preserve">Г) Участвовать в фотосессиях для соцсетей  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10527D2A" w14:textId="4174D7D6" w:rsidR="007E16A6" w:rsidRPr="00E245BD" w:rsidRDefault="003B280A" w:rsidP="00E245BD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E245BD">
              <w:rPr>
                <w:rFonts w:eastAsiaTheme="minorHAnsi"/>
                <w:sz w:val="22"/>
                <w:szCs w:val="22"/>
              </w:rPr>
              <w:t>В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9874BC" w14:textId="3A88F653" w:rsidR="007E16A6" w:rsidRPr="00E245BD" w:rsidRDefault="003B280A" w:rsidP="00E245BD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E245BD">
              <w:rPr>
                <w:rFonts w:eastAsiaTheme="minorHAnsi"/>
                <w:sz w:val="22"/>
                <w:szCs w:val="22"/>
              </w:rPr>
              <w:t>В</w:t>
            </w:r>
          </w:p>
        </w:tc>
      </w:tr>
      <w:tr w:rsidR="007E16A6" w:rsidRPr="00E245BD" w14:paraId="655BAA9C" w14:textId="77777777" w:rsidTr="00E245BD">
        <w:tc>
          <w:tcPr>
            <w:tcW w:w="562" w:type="dxa"/>
            <w:shd w:val="clear" w:color="auto" w:fill="auto"/>
          </w:tcPr>
          <w:p w14:paraId="5F108F79" w14:textId="77777777" w:rsidR="007E16A6" w:rsidRPr="00E245BD" w:rsidRDefault="007E16A6" w:rsidP="00E245BD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9245" w:type="dxa"/>
            <w:shd w:val="clear" w:color="auto" w:fill="auto"/>
          </w:tcPr>
          <w:p w14:paraId="7082DE44" w14:textId="77777777" w:rsidR="003B280A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Что необходимо для эффективного мониторинга работы исполнителей на этапе реализации заказа?</w:t>
            </w:r>
          </w:p>
          <w:p w14:paraId="4A1D4259" w14:textId="22BB25F6" w:rsidR="003B280A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А) Повышение тарифов, стоимости услуг</w:t>
            </w:r>
          </w:p>
          <w:p w14:paraId="3A8091AE" w14:textId="7161A5A9" w:rsidR="003B280A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Б) Установление жестких штрафных санкций</w:t>
            </w:r>
          </w:p>
          <w:p w14:paraId="47D2A86F" w14:textId="77777777" w:rsidR="003B280A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В) Своевременное получение обратной связи</w:t>
            </w:r>
          </w:p>
          <w:p w14:paraId="36604489" w14:textId="775059D5" w:rsidR="007E16A6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 xml:space="preserve">Г) Перемещение сроков выполнения заданий  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2631FF82" w14:textId="628F207E" w:rsidR="007E16A6" w:rsidRPr="00E245BD" w:rsidRDefault="007E16A6" w:rsidP="00E245BD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E245BD">
              <w:rPr>
                <w:rFonts w:eastAsiaTheme="minorHAnsi"/>
                <w:sz w:val="22"/>
                <w:szCs w:val="22"/>
              </w:rPr>
              <w:t>В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23D97E" w14:textId="27DE7F94" w:rsidR="007E16A6" w:rsidRPr="00E245BD" w:rsidRDefault="007E16A6" w:rsidP="00E245BD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E245BD">
              <w:rPr>
                <w:rFonts w:eastAsiaTheme="minorHAnsi"/>
                <w:sz w:val="22"/>
                <w:szCs w:val="22"/>
              </w:rPr>
              <w:t>В</w:t>
            </w:r>
          </w:p>
        </w:tc>
      </w:tr>
      <w:tr w:rsidR="007E16A6" w:rsidRPr="00E245BD" w14:paraId="0E849537" w14:textId="77777777" w:rsidTr="00E245BD">
        <w:tc>
          <w:tcPr>
            <w:tcW w:w="562" w:type="dxa"/>
            <w:shd w:val="clear" w:color="auto" w:fill="auto"/>
          </w:tcPr>
          <w:p w14:paraId="08AD1BD6" w14:textId="77777777" w:rsidR="007E16A6" w:rsidRPr="00E245BD" w:rsidRDefault="007E16A6" w:rsidP="00E245BD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9245" w:type="dxa"/>
            <w:shd w:val="clear" w:color="auto" w:fill="auto"/>
          </w:tcPr>
          <w:p w14:paraId="1DD129A2" w14:textId="77777777" w:rsidR="007E16A6" w:rsidRPr="00E245BD" w:rsidRDefault="007E16A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Как называется профессиональная позиция специалиста, сопровождающего группу туристов?</w:t>
            </w:r>
          </w:p>
          <w:p w14:paraId="7C36EFA9" w14:textId="77777777" w:rsidR="007E16A6" w:rsidRPr="00E245BD" w:rsidRDefault="007E16A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А) Менеджер по туризму</w:t>
            </w:r>
          </w:p>
          <w:p w14:paraId="62950EFE" w14:textId="77777777" w:rsidR="007E16A6" w:rsidRPr="00E245BD" w:rsidRDefault="007E16A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Б) Гид-экскурсовод</w:t>
            </w:r>
          </w:p>
          <w:p w14:paraId="0B6D15FF" w14:textId="77777777" w:rsidR="007E16A6" w:rsidRPr="00E245BD" w:rsidRDefault="007E16A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В) Административный директор</w:t>
            </w:r>
          </w:p>
          <w:p w14:paraId="783B9710" w14:textId="60934560" w:rsidR="007E16A6" w:rsidRPr="00E245BD" w:rsidRDefault="007E16A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 xml:space="preserve">Г) Консультант 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211F31CE" w14:textId="3672D4B8" w:rsidR="007E16A6" w:rsidRPr="00E245BD" w:rsidRDefault="007E16A6" w:rsidP="00E245BD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E245BD">
              <w:rPr>
                <w:rFonts w:eastAsiaTheme="minorHAnsi"/>
                <w:sz w:val="22"/>
                <w:szCs w:val="22"/>
              </w:rPr>
              <w:t>Б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C68261" w14:textId="6E575F72" w:rsidR="007E16A6" w:rsidRPr="00E245BD" w:rsidRDefault="007E16A6" w:rsidP="00E245BD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E245BD">
              <w:rPr>
                <w:rFonts w:eastAsiaTheme="minorHAnsi"/>
                <w:sz w:val="22"/>
                <w:szCs w:val="22"/>
              </w:rPr>
              <w:t>Б</w:t>
            </w:r>
          </w:p>
        </w:tc>
      </w:tr>
      <w:tr w:rsidR="007E16A6" w:rsidRPr="00E245BD" w14:paraId="183E4C82" w14:textId="77777777" w:rsidTr="00E245BD">
        <w:tc>
          <w:tcPr>
            <w:tcW w:w="562" w:type="dxa"/>
            <w:shd w:val="clear" w:color="auto" w:fill="auto"/>
          </w:tcPr>
          <w:p w14:paraId="0F5D0785" w14:textId="77777777" w:rsidR="007E16A6" w:rsidRPr="00E245BD" w:rsidRDefault="007E16A6" w:rsidP="00E245BD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9245" w:type="dxa"/>
          </w:tcPr>
          <w:p w14:paraId="6203625C" w14:textId="77777777" w:rsidR="003B280A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Что служит основой для оценки эффективности выполненных работ?</w:t>
            </w:r>
          </w:p>
          <w:p w14:paraId="6176A6BD" w14:textId="77777777" w:rsidR="003B280A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А) Объем прибыли компании</w:t>
            </w:r>
          </w:p>
          <w:p w14:paraId="5E72E91F" w14:textId="77777777" w:rsidR="003B280A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Б) Количество проведенных мероприятий</w:t>
            </w:r>
          </w:p>
          <w:p w14:paraId="62A87B65" w14:textId="02A2F568" w:rsidR="003B280A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 xml:space="preserve">В) Сложность выполненной работы  </w:t>
            </w:r>
          </w:p>
          <w:p w14:paraId="548E38DF" w14:textId="0CD96924" w:rsidR="007E16A6" w:rsidRPr="00E245BD" w:rsidRDefault="003B280A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Г) Степень удовлетворенности заказчика результатами</w:t>
            </w:r>
          </w:p>
        </w:tc>
        <w:tc>
          <w:tcPr>
            <w:tcW w:w="2379" w:type="dxa"/>
            <w:vAlign w:val="center"/>
          </w:tcPr>
          <w:p w14:paraId="6F289F52" w14:textId="4F06358E" w:rsidR="007E16A6" w:rsidRPr="00E245BD" w:rsidRDefault="003B280A" w:rsidP="00E245BD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E245BD">
              <w:rPr>
                <w:rFonts w:eastAsiaTheme="minorHAnsi"/>
                <w:sz w:val="22"/>
                <w:szCs w:val="22"/>
              </w:rPr>
              <w:t>Г</w:t>
            </w:r>
          </w:p>
        </w:tc>
        <w:tc>
          <w:tcPr>
            <w:tcW w:w="2835" w:type="dxa"/>
            <w:vAlign w:val="center"/>
          </w:tcPr>
          <w:p w14:paraId="0475049A" w14:textId="73EB01F0" w:rsidR="007E16A6" w:rsidRPr="00E245BD" w:rsidRDefault="003B280A" w:rsidP="00E245BD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E245BD">
              <w:rPr>
                <w:rFonts w:eastAsiaTheme="minorHAnsi"/>
                <w:sz w:val="22"/>
                <w:szCs w:val="22"/>
              </w:rPr>
              <w:t>Г</w:t>
            </w:r>
          </w:p>
        </w:tc>
      </w:tr>
      <w:tr w:rsidR="007E16A6" w:rsidRPr="00E245BD" w14:paraId="122F94CF" w14:textId="77777777" w:rsidTr="00E245BD">
        <w:tc>
          <w:tcPr>
            <w:tcW w:w="562" w:type="dxa"/>
            <w:shd w:val="clear" w:color="auto" w:fill="auto"/>
          </w:tcPr>
          <w:p w14:paraId="2909D26C" w14:textId="77777777" w:rsidR="007E16A6" w:rsidRPr="00E245BD" w:rsidRDefault="007E16A6" w:rsidP="00E245BD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9245" w:type="dxa"/>
          </w:tcPr>
          <w:p w14:paraId="401B2187" w14:textId="77777777" w:rsidR="00BB1486" w:rsidRPr="00E245BD" w:rsidRDefault="00BB148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Что создает основу для четкой координации и эффективного выполнения работы?</w:t>
            </w:r>
          </w:p>
          <w:p w14:paraId="3F880B6F" w14:textId="260EFAB3" w:rsidR="00BB1486" w:rsidRPr="00E245BD" w:rsidRDefault="00BB148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А) Четко прописанные роли и обязательства всех участников</w:t>
            </w:r>
          </w:p>
          <w:p w14:paraId="6A696C56" w14:textId="0746BB31" w:rsidR="00BB1486" w:rsidRPr="00E245BD" w:rsidRDefault="00BB148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Б) Хорошие отношения с конкурентами</w:t>
            </w:r>
          </w:p>
          <w:p w14:paraId="5E543295" w14:textId="6DED76C5" w:rsidR="00BB1486" w:rsidRPr="00E245BD" w:rsidRDefault="00BB148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 xml:space="preserve">В) Наличие льгот и субсидий  </w:t>
            </w:r>
          </w:p>
          <w:p w14:paraId="27C5B903" w14:textId="0BA347D3" w:rsidR="007E16A6" w:rsidRPr="00E245BD" w:rsidRDefault="00BB148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 xml:space="preserve">Г) Большой штат сотрудников </w:t>
            </w:r>
          </w:p>
        </w:tc>
        <w:tc>
          <w:tcPr>
            <w:tcW w:w="2379" w:type="dxa"/>
            <w:vAlign w:val="center"/>
          </w:tcPr>
          <w:p w14:paraId="675763BB" w14:textId="546709CC" w:rsidR="007E16A6" w:rsidRPr="00E245BD" w:rsidRDefault="007E16A6" w:rsidP="00E245BD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А</w:t>
            </w:r>
          </w:p>
        </w:tc>
        <w:tc>
          <w:tcPr>
            <w:tcW w:w="2835" w:type="dxa"/>
            <w:vAlign w:val="center"/>
          </w:tcPr>
          <w:p w14:paraId="1E99ED41" w14:textId="0FEFB0E0" w:rsidR="007E16A6" w:rsidRPr="00E245BD" w:rsidRDefault="007E16A6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А</w:t>
            </w:r>
          </w:p>
        </w:tc>
      </w:tr>
      <w:tr w:rsidR="007E16A6" w:rsidRPr="00E245BD" w14:paraId="7056A1E3" w14:textId="77777777" w:rsidTr="00E245BD">
        <w:tc>
          <w:tcPr>
            <w:tcW w:w="562" w:type="dxa"/>
            <w:shd w:val="clear" w:color="auto" w:fill="auto"/>
          </w:tcPr>
          <w:p w14:paraId="466C7389" w14:textId="77777777" w:rsidR="007E16A6" w:rsidRPr="00E245BD" w:rsidRDefault="007E16A6" w:rsidP="00E245BD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9245" w:type="dxa"/>
          </w:tcPr>
          <w:p w14:paraId="30D73AF1" w14:textId="77777777" w:rsidR="00BB1486" w:rsidRPr="00E245BD" w:rsidRDefault="00BB148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Какая особенность отличает хорошую координационную работу?</w:t>
            </w:r>
          </w:p>
          <w:p w14:paraId="2DAE5D8D" w14:textId="77777777" w:rsidR="00BB1486" w:rsidRPr="00E245BD" w:rsidRDefault="00BB148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А) Высокая оплата труда исполнителей</w:t>
            </w:r>
          </w:p>
          <w:p w14:paraId="78936106" w14:textId="77777777" w:rsidR="00BB1486" w:rsidRPr="00E245BD" w:rsidRDefault="00BB148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Б) Желание заказчиков покупать продукцию компании</w:t>
            </w:r>
          </w:p>
          <w:p w14:paraId="5586DC0B" w14:textId="77777777" w:rsidR="00BB1486" w:rsidRPr="00E245BD" w:rsidRDefault="00BB148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В) Гибкость и готовность к решению неожиданных ситуаций</w:t>
            </w:r>
          </w:p>
          <w:p w14:paraId="65348A94" w14:textId="1207108B" w:rsidR="007E16A6" w:rsidRPr="00E245BD" w:rsidRDefault="00BB1486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 xml:space="preserve">Г) Максимальное число партнеров компании </w:t>
            </w:r>
          </w:p>
        </w:tc>
        <w:tc>
          <w:tcPr>
            <w:tcW w:w="2379" w:type="dxa"/>
            <w:vAlign w:val="center"/>
          </w:tcPr>
          <w:p w14:paraId="2BB5324C" w14:textId="112AFFE6" w:rsidR="007E16A6" w:rsidRPr="00E245BD" w:rsidRDefault="007E16A6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В</w:t>
            </w:r>
          </w:p>
        </w:tc>
        <w:tc>
          <w:tcPr>
            <w:tcW w:w="2835" w:type="dxa"/>
            <w:vAlign w:val="center"/>
          </w:tcPr>
          <w:p w14:paraId="615761FA" w14:textId="39A7E14A" w:rsidR="007E16A6" w:rsidRPr="00E245BD" w:rsidRDefault="007E16A6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В</w:t>
            </w:r>
          </w:p>
        </w:tc>
      </w:tr>
      <w:tr w:rsidR="00BA5A42" w:rsidRPr="00E245BD" w14:paraId="713CA0B6" w14:textId="77777777" w:rsidTr="00E245BD">
        <w:tc>
          <w:tcPr>
            <w:tcW w:w="562" w:type="dxa"/>
            <w:shd w:val="clear" w:color="auto" w:fill="auto"/>
          </w:tcPr>
          <w:p w14:paraId="4ACCED1A" w14:textId="77777777" w:rsidR="00BA5A42" w:rsidRPr="00E245BD" w:rsidRDefault="00BA5A42" w:rsidP="00E245BD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9245" w:type="dxa"/>
          </w:tcPr>
          <w:p w14:paraId="32B0E579" w14:textId="40554B27" w:rsidR="00BA5A42" w:rsidRPr="00E245BD" w:rsidRDefault="00BA5A42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sz w:val="22"/>
                <w:szCs w:val="22"/>
              </w:rPr>
              <w:t>В организации экскурсий необходимо оптимальное взаимодействие трех компонентов. Два из них - экскурсионне объекты и экскурсантов. Назовите третий обязательный компонент?</w:t>
            </w:r>
          </w:p>
        </w:tc>
        <w:tc>
          <w:tcPr>
            <w:tcW w:w="2379" w:type="dxa"/>
            <w:vAlign w:val="center"/>
          </w:tcPr>
          <w:p w14:paraId="4760236E" w14:textId="2D6D7A3C" w:rsidR="00BA5A42" w:rsidRPr="00E245BD" w:rsidRDefault="00BA5A42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Экскурсовод</w:t>
            </w:r>
          </w:p>
        </w:tc>
        <w:tc>
          <w:tcPr>
            <w:tcW w:w="2835" w:type="dxa"/>
            <w:vAlign w:val="center"/>
          </w:tcPr>
          <w:p w14:paraId="4E3C0FF2" w14:textId="239452EE" w:rsidR="00BA5A42" w:rsidRPr="00E245BD" w:rsidRDefault="00BA5A42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Дан верный ответ</w:t>
            </w:r>
          </w:p>
        </w:tc>
      </w:tr>
      <w:tr w:rsidR="00BA5A42" w:rsidRPr="00E245BD" w14:paraId="3C136717" w14:textId="77777777" w:rsidTr="00E245BD">
        <w:tc>
          <w:tcPr>
            <w:tcW w:w="562" w:type="dxa"/>
            <w:shd w:val="clear" w:color="auto" w:fill="auto"/>
          </w:tcPr>
          <w:p w14:paraId="3DEE523D" w14:textId="77777777" w:rsidR="00BA5A42" w:rsidRPr="00E245BD" w:rsidRDefault="00BA5A42" w:rsidP="00E245BD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9245" w:type="dxa"/>
          </w:tcPr>
          <w:p w14:paraId="1F522788" w14:textId="4579686C" w:rsidR="000D104D" w:rsidRPr="00E245BD" w:rsidRDefault="000D104D" w:rsidP="00E245BD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 xml:space="preserve">Экскурсовод не смог </w:t>
            </w:r>
            <w:r w:rsidRPr="00E245BD">
              <w:rPr>
                <w:sz w:val="22"/>
                <w:szCs w:val="22"/>
              </w:rPr>
              <w:t>осуществить руководство группой, организовать сообщение информации, направить внимание экскурсантов на необходимые объекты и обеспечить выполнение программы обслуживания. Какой компонент экскурсионной деятельности рекомендуется отработать экскурсоводу?</w:t>
            </w:r>
          </w:p>
          <w:p w14:paraId="7707726D" w14:textId="2DC3462D" w:rsidR="00BA5A42" w:rsidRPr="00E245BD" w:rsidRDefault="00BA5A42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73BDBEE6" w14:textId="0110253E" w:rsidR="00BA5A42" w:rsidRPr="00E245BD" w:rsidRDefault="000D104D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lastRenderedPageBreak/>
              <w:t>Организаторский</w:t>
            </w:r>
          </w:p>
        </w:tc>
        <w:tc>
          <w:tcPr>
            <w:tcW w:w="2835" w:type="dxa"/>
            <w:vAlign w:val="center"/>
          </w:tcPr>
          <w:p w14:paraId="0F3E0163" w14:textId="77777777" w:rsidR="000D104D" w:rsidRPr="00E245BD" w:rsidRDefault="000D104D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Наличие слов и словосочетаний:</w:t>
            </w:r>
          </w:p>
          <w:p w14:paraId="5CD1A1CC" w14:textId="77777777" w:rsidR="00BA5A42" w:rsidRPr="00E245BD" w:rsidRDefault="000D104D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Организаторский</w:t>
            </w:r>
          </w:p>
          <w:p w14:paraId="5E6207BA" w14:textId="77777777" w:rsidR="000D104D" w:rsidRPr="00E245BD" w:rsidRDefault="000D104D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lastRenderedPageBreak/>
              <w:t>Организаторский компонент</w:t>
            </w:r>
          </w:p>
          <w:p w14:paraId="51516EC5" w14:textId="08873142" w:rsidR="000D104D" w:rsidRPr="00E245BD" w:rsidRDefault="000D104D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Организаторские способности</w:t>
            </w:r>
          </w:p>
        </w:tc>
      </w:tr>
      <w:tr w:rsidR="00866389" w:rsidRPr="00E245BD" w14:paraId="6E69694C" w14:textId="77777777" w:rsidTr="00E245BD">
        <w:tc>
          <w:tcPr>
            <w:tcW w:w="562" w:type="dxa"/>
            <w:shd w:val="clear" w:color="auto" w:fill="auto"/>
          </w:tcPr>
          <w:p w14:paraId="31081281" w14:textId="77777777" w:rsidR="00866389" w:rsidRPr="00E245BD" w:rsidRDefault="00866389" w:rsidP="00E245BD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9245" w:type="dxa"/>
            <w:shd w:val="clear" w:color="auto" w:fill="auto"/>
          </w:tcPr>
          <w:p w14:paraId="1F720162" w14:textId="26CB5966" w:rsidR="00866389" w:rsidRPr="00E245BD" w:rsidRDefault="00866389" w:rsidP="00E245BD">
            <w:pPr>
              <w:jc w:val="both"/>
              <w:rPr>
                <w:sz w:val="22"/>
                <w:szCs w:val="22"/>
              </w:rPr>
            </w:pPr>
            <w:r w:rsidRPr="00E245BD">
              <w:rPr>
                <w:sz w:val="22"/>
                <w:szCs w:val="22"/>
              </w:rPr>
              <w:t>Экскурсовод начал экскурсию раньше назначенного времени, многие туристы прибыли позже и пропустили начало рассказа. Некоторые участники выразили свое недовольство, но гид не уделил этому внимания. Какому требованию в этой связи должны соответствовать экскурсоводы?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73ABD6C7" w14:textId="580B24D9" w:rsidR="00866389" w:rsidRPr="00E245BD" w:rsidRDefault="00866389" w:rsidP="00E245BD">
            <w:pPr>
              <w:jc w:val="center"/>
              <w:rPr>
                <w:sz w:val="22"/>
                <w:szCs w:val="22"/>
              </w:rPr>
            </w:pPr>
            <w:r w:rsidRPr="00E245BD">
              <w:rPr>
                <w:sz w:val="22"/>
                <w:szCs w:val="22"/>
              </w:rPr>
              <w:t>Пунктуальность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6B906E" w14:textId="77777777" w:rsidR="00866389" w:rsidRPr="00E245BD" w:rsidRDefault="00866389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Наличие слов и словосочетаний:</w:t>
            </w:r>
          </w:p>
          <w:p w14:paraId="2CC07586" w14:textId="1EB25333" w:rsidR="00866389" w:rsidRPr="00E245BD" w:rsidRDefault="00866389" w:rsidP="00E245BD">
            <w:pPr>
              <w:jc w:val="center"/>
              <w:rPr>
                <w:sz w:val="22"/>
                <w:szCs w:val="22"/>
              </w:rPr>
            </w:pPr>
            <w:r w:rsidRPr="00E245BD">
              <w:rPr>
                <w:sz w:val="22"/>
                <w:szCs w:val="22"/>
              </w:rPr>
              <w:t>Пунктуальность, точность, дисциплина</w:t>
            </w:r>
          </w:p>
        </w:tc>
      </w:tr>
      <w:tr w:rsidR="00866389" w:rsidRPr="00E245BD" w14:paraId="3C9AEFDF" w14:textId="77777777" w:rsidTr="00E245BD">
        <w:tc>
          <w:tcPr>
            <w:tcW w:w="562" w:type="dxa"/>
            <w:shd w:val="clear" w:color="auto" w:fill="auto"/>
          </w:tcPr>
          <w:p w14:paraId="29BD66A8" w14:textId="77777777" w:rsidR="00866389" w:rsidRPr="00E245BD" w:rsidRDefault="00866389" w:rsidP="00E245BD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9245" w:type="dxa"/>
            <w:shd w:val="clear" w:color="auto" w:fill="auto"/>
          </w:tcPr>
          <w:p w14:paraId="4CF1AE35" w14:textId="0AD17019" w:rsidR="00866389" w:rsidRPr="00E245BD" w:rsidRDefault="00866389" w:rsidP="00E245B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sz w:val="22"/>
                <w:szCs w:val="22"/>
              </w:rPr>
              <w:t>Гостиница получила отрицательные отзывы на Booking.com из-за неудобства регистрации (очередей, долгого ожидания). Сотрудники оправдывались большой нагрузкой.  Какими должны быть действия руководства в этой связи?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0A171C71" w14:textId="77777777" w:rsidR="00866389" w:rsidRPr="00E245BD" w:rsidRDefault="00866389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Повышение качества сервиса</w:t>
            </w:r>
          </w:p>
          <w:p w14:paraId="6EB4F973" w14:textId="6081B1D7" w:rsidR="00866389" w:rsidRPr="00E245BD" w:rsidRDefault="00866389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Оптимизация процессов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1983A8" w14:textId="03214D9E" w:rsidR="00866389" w:rsidRPr="00E245BD" w:rsidRDefault="00866389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1 из альтернатив</w:t>
            </w:r>
          </w:p>
          <w:p w14:paraId="015C68CB" w14:textId="43D485B0" w:rsidR="00866389" w:rsidRPr="00E245BD" w:rsidRDefault="00866389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Повышение качества сервиса</w:t>
            </w:r>
          </w:p>
          <w:p w14:paraId="2FD29495" w14:textId="512CEEDD" w:rsidR="00866389" w:rsidRPr="00E245BD" w:rsidRDefault="00866389" w:rsidP="00E245B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245BD">
              <w:rPr>
                <w:color w:val="000000" w:themeColor="text1"/>
                <w:sz w:val="22"/>
                <w:szCs w:val="22"/>
              </w:rPr>
              <w:t>Оптимизация процессов</w:t>
            </w:r>
          </w:p>
        </w:tc>
      </w:tr>
    </w:tbl>
    <w:p w14:paraId="173F25D6" w14:textId="77777777" w:rsidR="00524E97" w:rsidRDefault="00524E97" w:rsidP="00E91E87">
      <w:pPr>
        <w:tabs>
          <w:tab w:val="left" w:pos="2774"/>
        </w:tabs>
        <w:jc w:val="right"/>
      </w:pPr>
    </w:p>
    <w:p w14:paraId="14A6ECDD" w14:textId="62D98465" w:rsidR="0018049D" w:rsidRDefault="0018049D" w:rsidP="00E91E87">
      <w:pPr>
        <w:tabs>
          <w:tab w:val="left" w:pos="2774"/>
        </w:tabs>
        <w:jc w:val="right"/>
      </w:pPr>
    </w:p>
    <w:p w14:paraId="7D97667C" w14:textId="45542470" w:rsidR="00E245BD" w:rsidRDefault="00E245BD" w:rsidP="00E91E87">
      <w:pPr>
        <w:tabs>
          <w:tab w:val="left" w:pos="2774"/>
        </w:tabs>
        <w:jc w:val="right"/>
      </w:pPr>
      <w:r>
        <w:br w:type="page"/>
      </w:r>
    </w:p>
    <w:p w14:paraId="4806AEE2" w14:textId="77777777" w:rsidR="00E245BD" w:rsidRDefault="00E245BD" w:rsidP="00E91E87">
      <w:pPr>
        <w:tabs>
          <w:tab w:val="left" w:pos="2774"/>
        </w:tabs>
        <w:jc w:val="right"/>
      </w:pPr>
      <w:bookmarkStart w:id="1" w:name="_GoBack"/>
      <w:bookmarkEnd w:id="1"/>
    </w:p>
    <w:p w14:paraId="3443AC8B" w14:textId="77777777" w:rsidR="00E245BD" w:rsidRDefault="00E245BD" w:rsidP="00E91E87">
      <w:pPr>
        <w:tabs>
          <w:tab w:val="left" w:pos="2774"/>
        </w:tabs>
        <w:jc w:val="right"/>
      </w:pPr>
    </w:p>
    <w:p w14:paraId="12EB02A6" w14:textId="77777777" w:rsidR="0018049D" w:rsidRPr="0018049D" w:rsidRDefault="0018049D" w:rsidP="0018049D">
      <w:pPr>
        <w:jc w:val="center"/>
        <w:rPr>
          <w:b/>
        </w:rPr>
      </w:pPr>
      <w:r w:rsidRPr="0018049D">
        <w:rPr>
          <w:b/>
        </w:rPr>
        <w:t>КОМПЛЕКТ ОЦЕНОЧНЫХ СРЕДСТВ ДЛЯ ПРОМЕЖУТОЧНОЙ АТТЕСТАЦИИ</w:t>
      </w:r>
    </w:p>
    <w:p w14:paraId="5CD15E43" w14:textId="30E56014" w:rsidR="0018049D" w:rsidRPr="004F5786" w:rsidRDefault="004F5786" w:rsidP="0018049D">
      <w:pPr>
        <w:tabs>
          <w:tab w:val="left" w:pos="1276"/>
        </w:tabs>
        <w:ind w:left="284" w:firstLine="720"/>
        <w:jc w:val="center"/>
        <w:rPr>
          <w:b/>
          <w:i/>
        </w:rPr>
      </w:pPr>
      <w:r w:rsidRPr="004F5786">
        <w:rPr>
          <w:b/>
          <w:i/>
        </w:rPr>
        <w:t>Контролируемые компетенции – ОК 0</w:t>
      </w:r>
      <w:r w:rsidR="00524E97">
        <w:rPr>
          <w:b/>
          <w:i/>
        </w:rPr>
        <w:t>5, ПК 2.2</w:t>
      </w:r>
    </w:p>
    <w:p w14:paraId="671A26E0" w14:textId="626857C3" w:rsidR="0018049D" w:rsidRPr="0018049D" w:rsidRDefault="0018049D" w:rsidP="0018049D">
      <w:pPr>
        <w:tabs>
          <w:tab w:val="left" w:pos="1276"/>
        </w:tabs>
        <w:ind w:left="284" w:firstLine="720"/>
        <w:jc w:val="center"/>
        <w:rPr>
          <w:b/>
        </w:rPr>
      </w:pPr>
      <w:r w:rsidRPr="0018049D">
        <w:rPr>
          <w:b/>
        </w:rPr>
        <w:t>Примерные вопросы к</w:t>
      </w:r>
      <w:r w:rsidR="00C02AF7">
        <w:rPr>
          <w:b/>
        </w:rPr>
        <w:t xml:space="preserve"> </w:t>
      </w:r>
      <w:r w:rsidR="00524E97">
        <w:rPr>
          <w:b/>
        </w:rPr>
        <w:t>экзамену</w:t>
      </w:r>
    </w:p>
    <w:p w14:paraId="3A6CC804" w14:textId="76DCDCF2" w:rsidR="0018049D" w:rsidRDefault="0018049D" w:rsidP="00E91E87">
      <w:pPr>
        <w:tabs>
          <w:tab w:val="left" w:pos="2774"/>
        </w:tabs>
        <w:jc w:val="right"/>
      </w:pP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851"/>
        <w:gridCol w:w="3969"/>
        <w:gridCol w:w="10206"/>
      </w:tblGrid>
      <w:tr w:rsidR="006B425C" w:rsidRPr="00524E97" w14:paraId="5767729F" w14:textId="77777777" w:rsidTr="00E245BD">
        <w:tc>
          <w:tcPr>
            <w:tcW w:w="851" w:type="dxa"/>
          </w:tcPr>
          <w:p w14:paraId="4FBBD97A" w14:textId="77777777" w:rsidR="006B425C" w:rsidRPr="00BF303D" w:rsidRDefault="006B425C" w:rsidP="00BF303D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BF303D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3969" w:type="dxa"/>
          </w:tcPr>
          <w:p w14:paraId="7492EF4A" w14:textId="77777777" w:rsidR="006B425C" w:rsidRPr="00BF303D" w:rsidRDefault="006B425C" w:rsidP="00BF303D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BF303D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Задание</w:t>
            </w:r>
          </w:p>
        </w:tc>
        <w:tc>
          <w:tcPr>
            <w:tcW w:w="10206" w:type="dxa"/>
          </w:tcPr>
          <w:p w14:paraId="43F2DF25" w14:textId="77777777" w:rsidR="006B425C" w:rsidRPr="00BF303D" w:rsidRDefault="006B425C" w:rsidP="00BF303D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BF303D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Ключ к заданию / Эталонный ответ</w:t>
            </w:r>
          </w:p>
        </w:tc>
      </w:tr>
      <w:tr w:rsidR="006B425C" w:rsidRPr="00524E97" w14:paraId="1669828E" w14:textId="77777777" w:rsidTr="00E245BD">
        <w:trPr>
          <w:trHeight w:val="653"/>
        </w:trPr>
        <w:tc>
          <w:tcPr>
            <w:tcW w:w="851" w:type="dxa"/>
          </w:tcPr>
          <w:p w14:paraId="36A511FB" w14:textId="77777777" w:rsidR="006B425C" w:rsidRPr="00BF303D" w:rsidRDefault="006B425C" w:rsidP="00BF303D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5AFAA50" w14:textId="0255F295" w:rsidR="006B425C" w:rsidRPr="00BF303D" w:rsidRDefault="00866389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Концепция “гостеприимство” в гостиничном бизнесе</w:t>
            </w:r>
          </w:p>
        </w:tc>
        <w:tc>
          <w:tcPr>
            <w:tcW w:w="10206" w:type="dxa"/>
          </w:tcPr>
          <w:p w14:paraId="6F25C0FC" w14:textId="47A68BF2" w:rsidR="006B425C" w:rsidRPr="00BF303D" w:rsidRDefault="00866389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Концепция гостеприимства предполагает способность персонала создавать атмосферу тепла, заботы и радушия для каждого гостя. Ключевыми элементами считаются уважительное обращение, готовность решать любые вопросы и создание приятного опыта пребывания в гостинице.</w:t>
            </w:r>
          </w:p>
        </w:tc>
      </w:tr>
      <w:tr w:rsidR="006B425C" w:rsidRPr="00524E97" w14:paraId="668B767D" w14:textId="77777777" w:rsidTr="00E245BD">
        <w:tc>
          <w:tcPr>
            <w:tcW w:w="851" w:type="dxa"/>
          </w:tcPr>
          <w:p w14:paraId="68C23090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7CCE003E" w14:textId="1D90FA7E" w:rsidR="006B425C" w:rsidRPr="00BF303D" w:rsidRDefault="00866389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Этапы технологического цикла управления номерным фондом</w:t>
            </w:r>
          </w:p>
        </w:tc>
        <w:tc>
          <w:tcPr>
            <w:tcW w:w="10206" w:type="dxa"/>
          </w:tcPr>
          <w:p w14:paraId="51B9F8D2" w14:textId="184DBCA0" w:rsidR="006B425C" w:rsidRPr="00BF303D" w:rsidRDefault="00866389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Этапы технологического цикла включают подготовку номеров к проживанию, регистрацию гостей, уборку номеров, ремонт и техническое обслуживание, перераспределение номеров при выселении и обновление базы данных. Все процессы направлены на эффективное использование ресурса и привлечение большего числа клиентов.</w:t>
            </w:r>
          </w:p>
        </w:tc>
      </w:tr>
      <w:tr w:rsidR="006B425C" w:rsidRPr="00524E97" w14:paraId="39300EF4" w14:textId="77777777" w:rsidTr="00E245BD">
        <w:tc>
          <w:tcPr>
            <w:tcW w:w="851" w:type="dxa"/>
          </w:tcPr>
          <w:p w14:paraId="0F4D9053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2DA67DBF" w14:textId="49E301AB" w:rsidR="006B425C" w:rsidRPr="00BF303D" w:rsidRDefault="00866389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Аудит гостиничного бизнеса</w:t>
            </w:r>
          </w:p>
        </w:tc>
        <w:tc>
          <w:tcPr>
            <w:tcW w:w="10206" w:type="dxa"/>
          </w:tcPr>
          <w:p w14:paraId="5BB4911E" w14:textId="497584DA" w:rsidR="006B425C" w:rsidRPr="00BF303D" w:rsidRDefault="00866389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Аудит гостиничного бизнеса нужен для выявления недостатков в управлении, улучшения уровня сервиса, оптимизации затрат, совершенствования политики управления номерным фондом и общего повышения конкурентоспособности гостиницы на рынке.</w:t>
            </w:r>
          </w:p>
        </w:tc>
      </w:tr>
      <w:tr w:rsidR="006B425C" w:rsidRPr="00524E97" w14:paraId="3FA03678" w14:textId="77777777" w:rsidTr="00E245BD">
        <w:tc>
          <w:tcPr>
            <w:tcW w:w="851" w:type="dxa"/>
          </w:tcPr>
          <w:p w14:paraId="03BA856E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259D77D2" w14:textId="5F9C25BF" w:rsidR="006B425C" w:rsidRPr="00BF303D" w:rsidRDefault="00866389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 xml:space="preserve">Преимущества </w:t>
            </w:r>
            <w:r w:rsidRPr="00BF303D">
              <w:rPr>
                <w:rFonts w:eastAsia="MS Gothic"/>
                <w:sz w:val="20"/>
                <w:szCs w:val="20"/>
              </w:rPr>
              <w:t>специализированных сервисов онлайн-бронирования для гостиниц</w:t>
            </w:r>
          </w:p>
        </w:tc>
        <w:tc>
          <w:tcPr>
            <w:tcW w:w="10206" w:type="dxa"/>
          </w:tcPr>
          <w:p w14:paraId="203F8363" w14:textId="32CA7406" w:rsidR="006B425C" w:rsidRPr="00BF303D" w:rsidRDefault="00866389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Онлайн-сервисы предоставляют широкие каналы рекламы, облегчают процедуру бронирования, повышают узнаваемость бренда, расширяют географию потенциальных клиентов и снижают административные издержки на привлечение гостей.</w:t>
            </w:r>
          </w:p>
        </w:tc>
      </w:tr>
      <w:tr w:rsidR="006B425C" w:rsidRPr="00524E97" w14:paraId="41D2FF51" w14:textId="77777777" w:rsidTr="00E245BD">
        <w:tc>
          <w:tcPr>
            <w:tcW w:w="851" w:type="dxa"/>
          </w:tcPr>
          <w:p w14:paraId="00567AB4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10AE0E74" w14:textId="74DFB0D8" w:rsidR="006B425C" w:rsidRPr="00BF303D" w:rsidRDefault="00866389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Понятие и основные признаки экскурсии</w:t>
            </w:r>
          </w:p>
        </w:tc>
        <w:tc>
          <w:tcPr>
            <w:tcW w:w="10206" w:type="dxa"/>
          </w:tcPr>
          <w:p w14:paraId="7A73A6CD" w14:textId="167F16CF" w:rsidR="006B425C" w:rsidRPr="00BF303D" w:rsidRDefault="00866389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Экскурсия — это познавательно-развлекательное путешествие с целью ознакомления с местными достопримечательностями, природой, культурой и традициями региона. Основными признаками экскурсии являются целенаправленность, коллективность, наличие квалифицированного экскурсовода и активная роль самих участников.</w:t>
            </w:r>
          </w:p>
        </w:tc>
      </w:tr>
      <w:tr w:rsidR="006B425C" w:rsidRPr="00524E97" w14:paraId="7260C646" w14:textId="77777777" w:rsidTr="00E245BD">
        <w:tc>
          <w:tcPr>
            <w:tcW w:w="851" w:type="dxa"/>
          </w:tcPr>
          <w:p w14:paraId="56998CC8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5BBAC400" w14:textId="7EFADB73" w:rsidR="006B425C" w:rsidRPr="00BF303D" w:rsidRDefault="00866389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Функции экскурсий в современном обществе</w:t>
            </w:r>
          </w:p>
        </w:tc>
        <w:tc>
          <w:tcPr>
            <w:tcW w:w="10206" w:type="dxa"/>
          </w:tcPr>
          <w:p w14:paraId="7AED0835" w14:textId="00D63E6C" w:rsidR="006B425C" w:rsidRPr="00BF303D" w:rsidRDefault="00866389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Экскурсии способствуют образованию, воспитанию патриотизма, формированию эстетического вкуса, развитию интереса к природе и культуре своей страны, стимулируют туризм и привлекают инвестиции в экономику регионов.</w:t>
            </w:r>
          </w:p>
        </w:tc>
      </w:tr>
      <w:tr w:rsidR="006B425C" w:rsidRPr="00524E97" w14:paraId="06E771D9" w14:textId="77777777" w:rsidTr="00E245BD">
        <w:tc>
          <w:tcPr>
            <w:tcW w:w="851" w:type="dxa"/>
          </w:tcPr>
          <w:p w14:paraId="05A3505D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654EA6AC" w14:textId="7A8F21B2" w:rsidR="006B425C" w:rsidRPr="00BF303D" w:rsidRDefault="00866389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Профессиональные компетенции экскурсовода</w:t>
            </w:r>
          </w:p>
        </w:tc>
        <w:tc>
          <w:tcPr>
            <w:tcW w:w="10206" w:type="dxa"/>
          </w:tcPr>
          <w:p w14:paraId="2ABF45D9" w14:textId="3DE9EB93" w:rsidR="006B425C" w:rsidRPr="00BF303D" w:rsidRDefault="00866389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Профессиональные компетенции экскурсовода включают владение материалом, умение удерживать внимание публики, хорошее знание психологии и этики общения, развитую речь, способность ясно и понятно преподносить материал, знания по истории, географии, искусству и культуре.</w:t>
            </w:r>
          </w:p>
        </w:tc>
      </w:tr>
      <w:tr w:rsidR="006B425C" w:rsidRPr="00524E97" w14:paraId="5AAB0F4E" w14:textId="77777777" w:rsidTr="00E245BD">
        <w:tc>
          <w:tcPr>
            <w:tcW w:w="851" w:type="dxa"/>
          </w:tcPr>
          <w:p w14:paraId="78074767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4A4B35C0" w14:textId="2B6C6D7B" w:rsidR="006B425C" w:rsidRPr="00BF303D" w:rsidRDefault="00866389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Права и обязанности экскурсанта</w:t>
            </w:r>
          </w:p>
        </w:tc>
        <w:tc>
          <w:tcPr>
            <w:tcW w:w="10206" w:type="dxa"/>
          </w:tcPr>
          <w:p w14:paraId="0CF2D391" w14:textId="0EA128F2" w:rsidR="006B425C" w:rsidRPr="00BF303D" w:rsidRDefault="00866389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Права экскурсанта включают получение качественной услуги, доступ к информации, право отказа от экскурсии и возмещение ущерба в случае нарушений обязательств. Обязанности предусматривают соблюдение установленных правил поведения, оплату услуг и бережное отношение к объектам культурного наследия.</w:t>
            </w:r>
          </w:p>
        </w:tc>
      </w:tr>
      <w:tr w:rsidR="006B425C" w:rsidRPr="00524E97" w14:paraId="17E7354D" w14:textId="77777777" w:rsidTr="00E245BD">
        <w:tc>
          <w:tcPr>
            <w:tcW w:w="851" w:type="dxa"/>
          </w:tcPr>
          <w:p w14:paraId="6F7714ED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466AB006" w14:textId="48374E6D" w:rsidR="006B425C" w:rsidRPr="00BF303D" w:rsidRDefault="00866389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Меры обеспечения безопасности экскурсантов</w:t>
            </w:r>
          </w:p>
        </w:tc>
        <w:tc>
          <w:tcPr>
            <w:tcW w:w="10206" w:type="dxa"/>
          </w:tcPr>
          <w:p w14:paraId="56E485A0" w14:textId="41AC4147" w:rsidR="006B425C" w:rsidRPr="00BF303D" w:rsidRDefault="00866389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Безопасность обеспечивается соблюдением правил дорожного движения, наличием медицинского страхования, предварительной подготовкой экскурсовода к возможным чрезвычайным ситуациям, регулярными инструктажами, наличием аптечки первой помощи и обязательным уведомлением о рисках перед началом экскурсии.</w:t>
            </w:r>
          </w:p>
        </w:tc>
      </w:tr>
      <w:tr w:rsidR="006B425C" w:rsidRPr="00524E97" w14:paraId="3B758B47" w14:textId="77777777" w:rsidTr="00E245BD">
        <w:tc>
          <w:tcPr>
            <w:tcW w:w="851" w:type="dxa"/>
          </w:tcPr>
          <w:p w14:paraId="1BF48D36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0FDA19FA" w14:textId="595F0D38" w:rsidR="006B425C" w:rsidRPr="00BF303D" w:rsidRDefault="00866389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Функции управляющего рестораном</w:t>
            </w:r>
          </w:p>
        </w:tc>
        <w:tc>
          <w:tcPr>
            <w:tcW w:w="10206" w:type="dxa"/>
          </w:tcPr>
          <w:p w14:paraId="0B4043CB" w14:textId="575610CD" w:rsidR="006B425C" w:rsidRPr="00BF303D" w:rsidRDefault="00866389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Управляющий следит за эффективностью работы ресторана, контролем финансовых показателей, управлением персоналом, качеством продукции, разработкой стратегии развития, поддержанием репутации и имиджа заведения.</w:t>
            </w:r>
          </w:p>
        </w:tc>
      </w:tr>
      <w:tr w:rsidR="006B425C" w:rsidRPr="00524E97" w14:paraId="77E9B47B" w14:textId="77777777" w:rsidTr="00E245BD">
        <w:tc>
          <w:tcPr>
            <w:tcW w:w="851" w:type="dxa"/>
          </w:tcPr>
          <w:p w14:paraId="276CF60A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1A27AFE8" w14:textId="7D25618E" w:rsidR="006B425C" w:rsidRPr="00BF303D" w:rsidRDefault="00866389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Основные обязанности сопровождающего туристической группы</w:t>
            </w:r>
          </w:p>
        </w:tc>
        <w:tc>
          <w:tcPr>
            <w:tcW w:w="10206" w:type="dxa"/>
          </w:tcPr>
          <w:p w14:paraId="6FF728EB" w14:textId="0BEF6BF2" w:rsidR="006B425C" w:rsidRPr="00BF303D" w:rsidRDefault="00520BE5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Сопровождающий группы обеспечивает безопасность туристов, проводит организационную работу, сопровождает группу на всех этапах путешествия, оказывает консультационную помощь по вопросам маршрута, визитов и экскурсий, решает возможные проблемы и конфликтные ситуации, осуществляет связь с принимающей стороной и обеспечивает общий комфорт группы.</w:t>
            </w:r>
          </w:p>
        </w:tc>
      </w:tr>
      <w:tr w:rsidR="006B425C" w:rsidRPr="00524E97" w14:paraId="412ABD83" w14:textId="77777777" w:rsidTr="00E245BD">
        <w:tc>
          <w:tcPr>
            <w:tcW w:w="851" w:type="dxa"/>
          </w:tcPr>
          <w:p w14:paraId="5BBDCF4A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5E9CC38B" w14:textId="439B8A38" w:rsidR="00520BE5" w:rsidRPr="00BF303D" w:rsidRDefault="00520BE5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Опасности при перемещениях группы туристов и способы их предотвращения</w:t>
            </w:r>
          </w:p>
          <w:p w14:paraId="1BC6266C" w14:textId="64574647" w:rsidR="006B425C" w:rsidRPr="00BF303D" w:rsidRDefault="006B425C" w:rsidP="00BF3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6" w:type="dxa"/>
          </w:tcPr>
          <w:p w14:paraId="32B41231" w14:textId="3349D1B2" w:rsidR="006B425C" w:rsidRPr="00BF303D" w:rsidRDefault="00520BE5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Опасности связаны с дорожными авариями, природными катаклизмами, кражами личных вещей, заболеваниями и травмами. Чтобы минимизировать риски, необходимо проверять исправность транспорта, проводить инструктаж туристов по технике безопасности, внимательно выбирать маршруты и сохранять бдительность.</w:t>
            </w:r>
          </w:p>
        </w:tc>
      </w:tr>
      <w:tr w:rsidR="006B425C" w:rsidRPr="00524E97" w14:paraId="71539795" w14:textId="77777777" w:rsidTr="00E245BD">
        <w:trPr>
          <w:trHeight w:val="665"/>
        </w:trPr>
        <w:tc>
          <w:tcPr>
            <w:tcW w:w="851" w:type="dxa"/>
          </w:tcPr>
          <w:p w14:paraId="1FB53105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05264BE9" w14:textId="6366E640" w:rsidR="006B425C" w:rsidRPr="00BF303D" w:rsidRDefault="00520BE5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Критерии выбора поставщика туристских услуг (авиабилетов, трансфера, размещения)?</w:t>
            </w:r>
          </w:p>
        </w:tc>
        <w:tc>
          <w:tcPr>
            <w:tcW w:w="10206" w:type="dxa"/>
          </w:tcPr>
          <w:p w14:paraId="4CE110F0" w14:textId="3800E8A1" w:rsidR="006B425C" w:rsidRPr="00BF303D" w:rsidRDefault="00520BE5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Основными критериями являются надежность партнера, репутация компании, тарифы на услуги, быстрота выполнения заказов, широкий ассортимент услуг, возможность оперативного внесения изменений в графики рейсов и проживания, удобство платежа и компенсации убытков в случае нарушений.</w:t>
            </w:r>
          </w:p>
        </w:tc>
      </w:tr>
      <w:tr w:rsidR="006B425C" w:rsidRPr="00524E97" w14:paraId="49763E46" w14:textId="77777777" w:rsidTr="00E245BD">
        <w:tc>
          <w:tcPr>
            <w:tcW w:w="851" w:type="dxa"/>
          </w:tcPr>
          <w:p w14:paraId="2EEB2B83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0EF10826" w14:textId="16D75D3E" w:rsidR="006B425C" w:rsidRPr="00BF303D" w:rsidRDefault="00520BE5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Особенности сопровождения туристских детских групп</w:t>
            </w:r>
          </w:p>
        </w:tc>
        <w:tc>
          <w:tcPr>
            <w:tcW w:w="10206" w:type="dxa"/>
          </w:tcPr>
          <w:p w14:paraId="549A95EB" w14:textId="741AC921" w:rsidR="006B425C" w:rsidRPr="00BF303D" w:rsidRDefault="00520BE5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Особенности сопровождения детских групп включают повышенное внимание к здоровью и безопасности детей, особое внимание к организации питания, непрерывный контроль за каждым ребёнком, ограничение зоны активности, сопровождение квалифицированными специалистами и оказание психологической поддержки.</w:t>
            </w:r>
          </w:p>
        </w:tc>
      </w:tr>
      <w:tr w:rsidR="006B425C" w:rsidRPr="00524E97" w14:paraId="0BAC2CF0" w14:textId="77777777" w:rsidTr="00E245BD">
        <w:tc>
          <w:tcPr>
            <w:tcW w:w="851" w:type="dxa"/>
          </w:tcPr>
          <w:p w14:paraId="583FDE77" w14:textId="77777777" w:rsidR="006B425C" w:rsidRPr="00BF303D" w:rsidRDefault="006B425C" w:rsidP="00BF303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14:paraId="04972080" w14:textId="5C9E4194" w:rsidR="00520BE5" w:rsidRPr="00BF303D" w:rsidRDefault="00520BE5" w:rsidP="00BF303D">
            <w:pPr>
              <w:jc w:val="center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Методы повышения лояльности туристов к услуге сопровождения</w:t>
            </w:r>
          </w:p>
          <w:p w14:paraId="25466FAC" w14:textId="4AF6C208" w:rsidR="006B425C" w:rsidRPr="00BF303D" w:rsidRDefault="006B425C" w:rsidP="00BF30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6" w:type="dxa"/>
          </w:tcPr>
          <w:p w14:paraId="44EE7931" w14:textId="02B61D41" w:rsidR="006B425C" w:rsidRPr="00BF303D" w:rsidRDefault="00520BE5" w:rsidP="00BF303D">
            <w:pPr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Повышению лояльности способствует внимательное отношение к пожеланиям туристов, быстрое решение любых возникающих проблем, качественный сервис, удобная логистика, комфортная среда обитания, приемлемые цены, личное внимание и теплота общения, качественная информационная поддержка.</w:t>
            </w:r>
          </w:p>
        </w:tc>
      </w:tr>
    </w:tbl>
    <w:p w14:paraId="121521BC" w14:textId="77777777" w:rsidR="006B425C" w:rsidRDefault="006B425C" w:rsidP="00E91E87">
      <w:pPr>
        <w:tabs>
          <w:tab w:val="left" w:pos="2774"/>
        </w:tabs>
        <w:jc w:val="right"/>
      </w:pPr>
    </w:p>
    <w:p w14:paraId="567DFE09" w14:textId="3A879595" w:rsidR="0018049D" w:rsidRDefault="0018049D" w:rsidP="00E91E87">
      <w:pPr>
        <w:tabs>
          <w:tab w:val="left" w:pos="2774"/>
        </w:tabs>
        <w:jc w:val="right"/>
      </w:pPr>
    </w:p>
    <w:p w14:paraId="7E8247B2" w14:textId="20D96501" w:rsidR="0018049D" w:rsidRDefault="0018049D" w:rsidP="00E91E87">
      <w:pPr>
        <w:tabs>
          <w:tab w:val="left" w:pos="2774"/>
        </w:tabs>
        <w:jc w:val="right"/>
      </w:pPr>
    </w:p>
    <w:p w14:paraId="3399CF17" w14:textId="48713551" w:rsidR="006B425C" w:rsidRPr="006B425C" w:rsidRDefault="006B425C" w:rsidP="006B425C">
      <w:pPr>
        <w:jc w:val="center"/>
        <w:rPr>
          <w:b/>
        </w:rPr>
      </w:pPr>
      <w:r w:rsidRPr="006B425C">
        <w:rPr>
          <w:b/>
        </w:rPr>
        <w:t>Критерии и шкалы оценивания промежуточной аттестации</w:t>
      </w:r>
    </w:p>
    <w:p w14:paraId="2EAA7C93" w14:textId="0F25D000" w:rsidR="006B425C" w:rsidRPr="006B425C" w:rsidRDefault="006B425C" w:rsidP="006B425C">
      <w:pPr>
        <w:jc w:val="center"/>
        <w:rPr>
          <w:b/>
        </w:rPr>
      </w:pPr>
      <w:r w:rsidRPr="006B425C">
        <w:rPr>
          <w:b/>
        </w:rPr>
        <w:t xml:space="preserve">Шкала и критерии оценки </w:t>
      </w:r>
      <w:r w:rsidR="00520BE5">
        <w:rPr>
          <w:b/>
        </w:rPr>
        <w:t>(экзамен)</w:t>
      </w: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9"/>
        <w:gridCol w:w="3969"/>
        <w:gridCol w:w="3828"/>
        <w:gridCol w:w="3260"/>
      </w:tblGrid>
      <w:tr w:rsidR="006B425C" w:rsidRPr="00C836CA" w14:paraId="069D4892" w14:textId="77777777" w:rsidTr="00F409A3">
        <w:trPr>
          <w:trHeight w:val="277"/>
          <w:jc w:val="center"/>
        </w:trPr>
        <w:tc>
          <w:tcPr>
            <w:tcW w:w="3959" w:type="dxa"/>
          </w:tcPr>
          <w:p w14:paraId="5D79D75C" w14:textId="77777777" w:rsidR="006B425C" w:rsidRPr="00BF303D" w:rsidRDefault="006B425C" w:rsidP="006B425C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bookmarkStart w:id="2" w:name="_Hlk164256656"/>
            <w:r w:rsidRPr="00BF303D">
              <w:rPr>
                <w:b/>
                <w:sz w:val="20"/>
                <w:szCs w:val="20"/>
              </w:rPr>
              <w:t>Отлично</w:t>
            </w:r>
          </w:p>
        </w:tc>
        <w:tc>
          <w:tcPr>
            <w:tcW w:w="3969" w:type="dxa"/>
          </w:tcPr>
          <w:p w14:paraId="2647DAF6" w14:textId="77777777" w:rsidR="006B425C" w:rsidRPr="00BF303D" w:rsidRDefault="006B425C" w:rsidP="006B425C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r w:rsidRPr="00BF303D">
              <w:rPr>
                <w:b/>
                <w:sz w:val="20"/>
                <w:szCs w:val="20"/>
              </w:rPr>
              <w:t>Хорошо</w:t>
            </w:r>
          </w:p>
        </w:tc>
        <w:tc>
          <w:tcPr>
            <w:tcW w:w="3828" w:type="dxa"/>
          </w:tcPr>
          <w:p w14:paraId="2DA7D07B" w14:textId="77777777" w:rsidR="006B425C" w:rsidRPr="00BF303D" w:rsidRDefault="006B425C" w:rsidP="006B425C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r w:rsidRPr="00BF303D">
              <w:rPr>
                <w:b/>
                <w:sz w:val="20"/>
                <w:szCs w:val="20"/>
              </w:rPr>
              <w:t>Удовлетворительно</w:t>
            </w:r>
          </w:p>
        </w:tc>
        <w:tc>
          <w:tcPr>
            <w:tcW w:w="3260" w:type="dxa"/>
          </w:tcPr>
          <w:p w14:paraId="19F5D29B" w14:textId="77777777" w:rsidR="006B425C" w:rsidRPr="00BF303D" w:rsidRDefault="006B425C" w:rsidP="006B425C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r w:rsidRPr="00BF303D">
              <w:rPr>
                <w:b/>
                <w:sz w:val="20"/>
                <w:szCs w:val="20"/>
              </w:rPr>
              <w:t>Неудовлетворительно</w:t>
            </w:r>
          </w:p>
        </w:tc>
      </w:tr>
      <w:tr w:rsidR="006B425C" w:rsidRPr="00524E97" w14:paraId="2C11FF08" w14:textId="77777777" w:rsidTr="00F409A3">
        <w:trPr>
          <w:trHeight w:val="830"/>
          <w:jc w:val="center"/>
        </w:trPr>
        <w:tc>
          <w:tcPr>
            <w:tcW w:w="3959" w:type="dxa"/>
          </w:tcPr>
          <w:p w14:paraId="5AF5CEB9" w14:textId="77777777" w:rsidR="006B425C" w:rsidRPr="00BF303D" w:rsidRDefault="006B425C" w:rsidP="00BF303D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 xml:space="preserve">Полно раскрыто содержание </w:t>
            </w:r>
            <w:r w:rsidRPr="00BF303D">
              <w:rPr>
                <w:spacing w:val="-3"/>
                <w:sz w:val="20"/>
                <w:szCs w:val="20"/>
              </w:rPr>
              <w:t xml:space="preserve">вопросов </w:t>
            </w:r>
            <w:r w:rsidRPr="00BF303D">
              <w:rPr>
                <w:sz w:val="20"/>
                <w:szCs w:val="20"/>
              </w:rPr>
              <w:t>билета.</w:t>
            </w:r>
          </w:p>
          <w:p w14:paraId="23086633" w14:textId="77777777" w:rsidR="006B425C" w:rsidRPr="00BF303D" w:rsidRDefault="006B425C" w:rsidP="00BF303D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 xml:space="preserve">Материал </w:t>
            </w:r>
            <w:r w:rsidRPr="00BF303D">
              <w:rPr>
                <w:spacing w:val="-3"/>
                <w:sz w:val="20"/>
                <w:szCs w:val="20"/>
              </w:rPr>
              <w:t xml:space="preserve">изложен </w:t>
            </w:r>
            <w:r w:rsidRPr="00BF303D">
              <w:rPr>
                <w:sz w:val="20"/>
                <w:szCs w:val="20"/>
              </w:rPr>
              <w:t>грамотно, в</w:t>
            </w:r>
          </w:p>
          <w:p w14:paraId="144587F3" w14:textId="77777777" w:rsidR="006B425C" w:rsidRPr="00BF303D" w:rsidRDefault="006B425C" w:rsidP="006B425C">
            <w:pPr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определенной логической</w:t>
            </w:r>
          </w:p>
          <w:p w14:paraId="4A7D2B73" w14:textId="77777777" w:rsidR="006B425C" w:rsidRPr="00BF303D" w:rsidRDefault="006B425C" w:rsidP="006B425C">
            <w:pPr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последовательности, правильно используется терминология.</w:t>
            </w:r>
          </w:p>
          <w:p w14:paraId="3EF8C121" w14:textId="77777777" w:rsidR="006B425C" w:rsidRPr="00BF303D" w:rsidRDefault="006B425C" w:rsidP="00BF303D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6815ED79" w14:textId="77777777" w:rsidR="006B425C" w:rsidRPr="00BF303D" w:rsidRDefault="006B425C" w:rsidP="00BF303D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pacing w:val="-1"/>
                <w:sz w:val="20"/>
                <w:szCs w:val="20"/>
              </w:rPr>
              <w:t xml:space="preserve">Продемонстрировано </w:t>
            </w:r>
            <w:r w:rsidRPr="00BF303D">
              <w:rPr>
                <w:sz w:val="20"/>
                <w:szCs w:val="20"/>
              </w:rPr>
              <w:t>усвоение ранее изученных сопутствующих вопросов, сформированность умений и знаний.</w:t>
            </w:r>
          </w:p>
          <w:p w14:paraId="2C4416AC" w14:textId="77777777" w:rsidR="006B425C" w:rsidRPr="00BF303D" w:rsidRDefault="006B425C" w:rsidP="00BF303D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14:paraId="4B26848C" w14:textId="77777777" w:rsidR="006B425C" w:rsidRPr="00BF303D" w:rsidRDefault="006B425C" w:rsidP="00BF303D">
            <w:pPr>
              <w:numPr>
                <w:ilvl w:val="0"/>
                <w:numId w:val="12"/>
              </w:numPr>
              <w:tabs>
                <w:tab w:val="left" w:pos="273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 xml:space="preserve"> Ответ удовлетворяет </w:t>
            </w:r>
            <w:r w:rsidRPr="00BF303D">
              <w:rPr>
                <w:spacing w:val="-12"/>
                <w:sz w:val="20"/>
                <w:szCs w:val="20"/>
              </w:rPr>
              <w:t xml:space="preserve">в </w:t>
            </w:r>
            <w:r w:rsidRPr="00BF303D">
              <w:rPr>
                <w:sz w:val="20"/>
                <w:szCs w:val="20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1FB7D451" w14:textId="77777777" w:rsidR="006B425C" w:rsidRPr="00BF303D" w:rsidRDefault="006B425C" w:rsidP="00BF303D">
            <w:pPr>
              <w:numPr>
                <w:ilvl w:val="0"/>
                <w:numId w:val="12"/>
              </w:numPr>
              <w:tabs>
                <w:tab w:val="left" w:pos="273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 xml:space="preserve"> Опущены один </w:t>
            </w:r>
            <w:r w:rsidRPr="00BF303D">
              <w:rPr>
                <w:spacing w:val="-13"/>
                <w:sz w:val="20"/>
                <w:szCs w:val="20"/>
              </w:rPr>
              <w:t xml:space="preserve">- </w:t>
            </w:r>
            <w:r w:rsidRPr="00BF303D">
              <w:rPr>
                <w:sz w:val="20"/>
                <w:szCs w:val="20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6A58D8A7" w14:textId="77777777" w:rsidR="006B425C" w:rsidRPr="00BF303D" w:rsidRDefault="006B425C" w:rsidP="00BF303D">
            <w:pPr>
              <w:numPr>
                <w:ilvl w:val="0"/>
                <w:numId w:val="12"/>
              </w:numPr>
              <w:tabs>
                <w:tab w:val="left" w:pos="273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 xml:space="preserve"> Допущены </w:t>
            </w:r>
            <w:r w:rsidRPr="00BF303D">
              <w:rPr>
                <w:spacing w:val="-3"/>
                <w:sz w:val="20"/>
                <w:szCs w:val="20"/>
              </w:rPr>
              <w:t xml:space="preserve">ошибка </w:t>
            </w:r>
            <w:r w:rsidRPr="00BF303D">
              <w:rPr>
                <w:sz w:val="20"/>
                <w:szCs w:val="20"/>
              </w:rPr>
              <w:t>или более двух</w:t>
            </w:r>
          </w:p>
          <w:p w14:paraId="6D7C6578" w14:textId="77777777" w:rsidR="006B425C" w:rsidRPr="00BF303D" w:rsidRDefault="006B425C" w:rsidP="006B425C">
            <w:pPr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14:paraId="584D8E86" w14:textId="77777777" w:rsidR="006B425C" w:rsidRPr="00BF303D" w:rsidRDefault="006B425C" w:rsidP="00BF303D">
            <w:pPr>
              <w:numPr>
                <w:ilvl w:val="0"/>
                <w:numId w:val="11"/>
              </w:numPr>
              <w:tabs>
                <w:tab w:val="left" w:pos="270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3261941B" w14:textId="77777777" w:rsidR="006B425C" w:rsidRPr="00BF303D" w:rsidRDefault="006B425C" w:rsidP="00BF303D">
            <w:pPr>
              <w:numPr>
                <w:ilvl w:val="0"/>
                <w:numId w:val="11"/>
              </w:numPr>
              <w:tabs>
                <w:tab w:val="left" w:pos="270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647B9916" w14:textId="77777777" w:rsidR="006B425C" w:rsidRPr="00BF303D" w:rsidRDefault="006B425C" w:rsidP="00BF303D">
            <w:pPr>
              <w:numPr>
                <w:ilvl w:val="0"/>
                <w:numId w:val="11"/>
              </w:numPr>
              <w:tabs>
                <w:tab w:val="left" w:pos="270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14:paraId="74ACD38E" w14:textId="77777777" w:rsidR="006B425C" w:rsidRPr="00BF303D" w:rsidRDefault="006B425C" w:rsidP="00BF303D">
            <w:pPr>
              <w:numPr>
                <w:ilvl w:val="0"/>
                <w:numId w:val="10"/>
              </w:numPr>
              <w:tabs>
                <w:tab w:val="left" w:pos="246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Содержание материала нераскрыто.</w:t>
            </w:r>
          </w:p>
          <w:p w14:paraId="253CE460" w14:textId="77777777" w:rsidR="006B425C" w:rsidRPr="00BF303D" w:rsidRDefault="006B425C" w:rsidP="006B425C">
            <w:pPr>
              <w:tabs>
                <w:tab w:val="left" w:pos="246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BF303D">
              <w:rPr>
                <w:sz w:val="20"/>
                <w:szCs w:val="20"/>
              </w:rPr>
              <w:t>2. Ошибки в определении понятий, не использовалась терминология в ответе.</w:t>
            </w:r>
          </w:p>
        </w:tc>
      </w:tr>
      <w:bookmarkEnd w:id="2"/>
    </w:tbl>
    <w:p w14:paraId="25FE9B55" w14:textId="77777777" w:rsidR="006B425C" w:rsidRPr="00E91E87" w:rsidRDefault="006B425C" w:rsidP="00E91E87">
      <w:pPr>
        <w:tabs>
          <w:tab w:val="left" w:pos="2774"/>
        </w:tabs>
        <w:jc w:val="right"/>
      </w:pPr>
    </w:p>
    <w:sectPr w:rsidR="006B425C" w:rsidRPr="00E91E87" w:rsidSect="006B425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1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171AC3A4"/>
    <w:lvl w:ilvl="0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3EAFDEC"/>
    <w:lvl w:ilvl="0">
      <w:start w:val="1"/>
      <w:numFmt w:val="bullet"/>
      <w:pStyle w:val="31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3D1EFFD4"/>
    <w:lvl w:ilvl="0">
      <w:start w:val="1"/>
      <w:numFmt w:val="bullet"/>
      <w:pStyle w:val="2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D0A62B4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29761A62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FEC0118"/>
    <w:multiLevelType w:val="hybridMultilevel"/>
    <w:tmpl w:val="91D04B52"/>
    <w:lvl w:ilvl="0" w:tplc="2EB425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7187A"/>
    <w:multiLevelType w:val="hybridMultilevel"/>
    <w:tmpl w:val="4FC249E4"/>
    <w:lvl w:ilvl="0" w:tplc="FFF06218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 w:tplc="D1E00122">
      <w:numFmt w:val="bullet"/>
      <w:lvlText w:val="•"/>
      <w:lvlJc w:val="left"/>
      <w:pPr>
        <w:ind w:left="271" w:hanging="240"/>
      </w:pPr>
      <w:rPr>
        <w:rFonts w:hint="default"/>
      </w:rPr>
    </w:lvl>
    <w:lvl w:ilvl="2" w:tplc="F2BE1918">
      <w:numFmt w:val="bullet"/>
      <w:lvlText w:val="•"/>
      <w:lvlJc w:val="left"/>
      <w:pPr>
        <w:ind w:left="503" w:hanging="240"/>
      </w:pPr>
      <w:rPr>
        <w:rFonts w:hint="default"/>
      </w:rPr>
    </w:lvl>
    <w:lvl w:ilvl="3" w:tplc="F90E243A">
      <w:numFmt w:val="bullet"/>
      <w:lvlText w:val="•"/>
      <w:lvlJc w:val="left"/>
      <w:pPr>
        <w:ind w:left="735" w:hanging="240"/>
      </w:pPr>
      <w:rPr>
        <w:rFonts w:hint="default"/>
      </w:rPr>
    </w:lvl>
    <w:lvl w:ilvl="4" w:tplc="43D48746">
      <w:numFmt w:val="bullet"/>
      <w:lvlText w:val="•"/>
      <w:lvlJc w:val="left"/>
      <w:pPr>
        <w:ind w:left="966" w:hanging="240"/>
      </w:pPr>
      <w:rPr>
        <w:rFonts w:hint="default"/>
      </w:rPr>
    </w:lvl>
    <w:lvl w:ilvl="5" w:tplc="179076F4">
      <w:numFmt w:val="bullet"/>
      <w:lvlText w:val="•"/>
      <w:lvlJc w:val="left"/>
      <w:pPr>
        <w:ind w:left="1198" w:hanging="240"/>
      </w:pPr>
      <w:rPr>
        <w:rFonts w:hint="default"/>
      </w:rPr>
    </w:lvl>
    <w:lvl w:ilvl="6" w:tplc="D1B0E3F8">
      <w:numFmt w:val="bullet"/>
      <w:lvlText w:val="•"/>
      <w:lvlJc w:val="left"/>
      <w:pPr>
        <w:ind w:left="1430" w:hanging="240"/>
      </w:pPr>
      <w:rPr>
        <w:rFonts w:hint="default"/>
      </w:rPr>
    </w:lvl>
    <w:lvl w:ilvl="7" w:tplc="5FD85056">
      <w:numFmt w:val="bullet"/>
      <w:lvlText w:val="•"/>
      <w:lvlJc w:val="left"/>
      <w:pPr>
        <w:ind w:left="1661" w:hanging="240"/>
      </w:pPr>
      <w:rPr>
        <w:rFonts w:hint="default"/>
      </w:rPr>
    </w:lvl>
    <w:lvl w:ilvl="8" w:tplc="5F34AFA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9" w15:restartNumberingAfterBreak="0">
    <w:nsid w:val="2E4A0420"/>
    <w:multiLevelType w:val="hybridMultilevel"/>
    <w:tmpl w:val="B7F83502"/>
    <w:lvl w:ilvl="0" w:tplc="F476F0A8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CBCA85E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C658C5F2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60981368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BA0CF532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379A9434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0290B996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69BEFBB4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B9209AF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0" w15:restartNumberingAfterBreak="0">
    <w:nsid w:val="345E2658"/>
    <w:multiLevelType w:val="hybridMultilevel"/>
    <w:tmpl w:val="7292A8DA"/>
    <w:lvl w:ilvl="0" w:tplc="52A4BAB6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8446FE90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5E42A1CC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A30466B2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1AE8AB04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3FE21BF0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39AE194E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22849EA0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CD96AC24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1" w15:restartNumberingAfterBreak="0">
    <w:nsid w:val="492E31C6"/>
    <w:multiLevelType w:val="hybridMultilevel"/>
    <w:tmpl w:val="6A2EC192"/>
    <w:lvl w:ilvl="0" w:tplc="773CBF1A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048606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6D4EF3E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BBFC2EC8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19B20432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575CFA04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17B02716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C9A20AE8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B6EE63A6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2" w15:restartNumberingAfterBreak="0">
    <w:nsid w:val="63865A37"/>
    <w:multiLevelType w:val="hybridMultilevel"/>
    <w:tmpl w:val="8C8E868A"/>
    <w:lvl w:ilvl="0" w:tplc="F67446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C57B9E"/>
    <w:multiLevelType w:val="hybridMultilevel"/>
    <w:tmpl w:val="6442C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8"/>
  </w:num>
  <w:num w:numId="13">
    <w:abstractNumId w:val="10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C5817"/>
    <w:rsid w:val="000D104D"/>
    <w:rsid w:val="00166C2E"/>
    <w:rsid w:val="0018049D"/>
    <w:rsid w:val="00184842"/>
    <w:rsid w:val="001A4D58"/>
    <w:rsid w:val="001B3A4F"/>
    <w:rsid w:val="001D2AE3"/>
    <w:rsid w:val="001E70C4"/>
    <w:rsid w:val="0026405C"/>
    <w:rsid w:val="002F570B"/>
    <w:rsid w:val="0037505F"/>
    <w:rsid w:val="0039126A"/>
    <w:rsid w:val="003B280A"/>
    <w:rsid w:val="003C23F5"/>
    <w:rsid w:val="003D5128"/>
    <w:rsid w:val="00460885"/>
    <w:rsid w:val="004F2FBB"/>
    <w:rsid w:val="004F5786"/>
    <w:rsid w:val="00520BE5"/>
    <w:rsid w:val="00524E97"/>
    <w:rsid w:val="00531561"/>
    <w:rsid w:val="00680198"/>
    <w:rsid w:val="006B425C"/>
    <w:rsid w:val="00722F21"/>
    <w:rsid w:val="007860A8"/>
    <w:rsid w:val="007A0AFD"/>
    <w:rsid w:val="007E16A6"/>
    <w:rsid w:val="00833EE4"/>
    <w:rsid w:val="00834854"/>
    <w:rsid w:val="00856347"/>
    <w:rsid w:val="00866389"/>
    <w:rsid w:val="00902BE3"/>
    <w:rsid w:val="00916946"/>
    <w:rsid w:val="00996070"/>
    <w:rsid w:val="00A24FED"/>
    <w:rsid w:val="00A949F1"/>
    <w:rsid w:val="00AF4DC9"/>
    <w:rsid w:val="00B44005"/>
    <w:rsid w:val="00BA5A42"/>
    <w:rsid w:val="00BB1486"/>
    <w:rsid w:val="00BF303D"/>
    <w:rsid w:val="00C01066"/>
    <w:rsid w:val="00C02AF7"/>
    <w:rsid w:val="00C836CA"/>
    <w:rsid w:val="00CE2316"/>
    <w:rsid w:val="00D939D2"/>
    <w:rsid w:val="00E203F6"/>
    <w:rsid w:val="00E245BD"/>
    <w:rsid w:val="00E91E87"/>
    <w:rsid w:val="00EB2485"/>
    <w:rsid w:val="00F43039"/>
    <w:rsid w:val="00F47489"/>
    <w:rsid w:val="00F7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81C90"/>
  <w15:chartTrackingRefBased/>
  <w15:docId w15:val="{4D6C1DFE-41DF-4516-990D-07E71799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B2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0"/>
    <w:next w:val="a0"/>
    <w:link w:val="110"/>
    <w:uiPriority w:val="9"/>
    <w:qFormat/>
    <w:rsid w:val="007A0AFD"/>
    <w:pPr>
      <w:keepNext/>
      <w:keepLines/>
      <w:spacing w:before="24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11"/>
    <w:uiPriority w:val="9"/>
    <w:semiHidden/>
    <w:unhideWhenUsed/>
    <w:qFormat/>
    <w:rsid w:val="007A0AFD"/>
    <w:pPr>
      <w:keepNext/>
      <w:keepLines/>
      <w:spacing w:before="4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11"/>
    <w:uiPriority w:val="9"/>
    <w:semiHidden/>
    <w:unhideWhenUsed/>
    <w:qFormat/>
    <w:rsid w:val="007A0AFD"/>
    <w:pPr>
      <w:keepNext/>
      <w:keepLines/>
      <w:spacing w:before="40" w:line="259" w:lineRule="auto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styleId="4">
    <w:name w:val="heading 4"/>
    <w:basedOn w:val="a0"/>
    <w:next w:val="a0"/>
    <w:link w:val="41"/>
    <w:uiPriority w:val="9"/>
    <w:semiHidden/>
    <w:unhideWhenUsed/>
    <w:qFormat/>
    <w:rsid w:val="007A0AFD"/>
    <w:pPr>
      <w:keepNext/>
      <w:keepLines/>
      <w:spacing w:before="4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A0AFD"/>
    <w:pPr>
      <w:keepNext/>
      <w:keepLines/>
      <w:spacing w:before="40" w:line="259" w:lineRule="auto"/>
      <w:outlineLvl w:val="4"/>
    </w:pPr>
    <w:rPr>
      <w:rFonts w:ascii="Calibri" w:eastAsia="MS Gothic" w:hAnsi="Calibri"/>
      <w:color w:val="243F60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A0AFD"/>
    <w:pPr>
      <w:keepNext/>
      <w:keepLines/>
      <w:spacing w:before="40" w:line="259" w:lineRule="auto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A0AFD"/>
    <w:pPr>
      <w:keepNext/>
      <w:keepLines/>
      <w:spacing w:before="40" w:line="259" w:lineRule="auto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A0AFD"/>
    <w:pPr>
      <w:keepNext/>
      <w:keepLines/>
      <w:spacing w:before="40" w:line="259" w:lineRule="auto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A0AFD"/>
    <w:pPr>
      <w:keepNext/>
      <w:keepLines/>
      <w:spacing w:before="4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uiPriority w:val="9"/>
    <w:rsid w:val="007A0AF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1"/>
    <w:uiPriority w:val="9"/>
    <w:semiHidden/>
    <w:rsid w:val="007A0AF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0">
    <w:name w:val="Заголовок 3 Знак"/>
    <w:basedOn w:val="a1"/>
    <w:uiPriority w:val="9"/>
    <w:semiHidden/>
    <w:rsid w:val="007A0AF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1"/>
    <w:uiPriority w:val="9"/>
    <w:semiHidden/>
    <w:rsid w:val="007A0AFD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sid w:val="007A0AFD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sid w:val="007A0AFD"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sid w:val="007A0AFD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sid w:val="007A0AFD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7A0AFD"/>
    <w:rPr>
      <w:rFonts w:ascii="Calibri" w:eastAsia="MS Gothic" w:hAnsi="Calibri" w:cs="Times New Roman"/>
      <w:i/>
      <w:iCs/>
      <w:color w:val="404040"/>
      <w:sz w:val="20"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7A0AFD"/>
  </w:style>
  <w:style w:type="table" w:styleId="a4">
    <w:name w:val="Table Grid"/>
    <w:basedOn w:val="a2"/>
    <w:uiPriority w:val="39"/>
    <w:rsid w:val="007A0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A0AFD"/>
    <w:pPr>
      <w:spacing w:after="0" w:line="240" w:lineRule="auto"/>
    </w:pPr>
  </w:style>
  <w:style w:type="paragraph" w:styleId="a6">
    <w:name w:val="List Paragraph"/>
    <w:basedOn w:val="a0"/>
    <w:uiPriority w:val="34"/>
    <w:qFormat/>
    <w:rsid w:val="007A0AF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14">
    <w:name w:val="Гиперссылка1"/>
    <w:basedOn w:val="a1"/>
    <w:uiPriority w:val="99"/>
    <w:unhideWhenUsed/>
    <w:rsid w:val="007A0AFD"/>
    <w:rPr>
      <w:color w:val="0000FF"/>
      <w:u w:val="single"/>
    </w:rPr>
  </w:style>
  <w:style w:type="character" w:customStyle="1" w:styleId="a7">
    <w:name w:val="Основной текст_"/>
    <w:basedOn w:val="a1"/>
    <w:link w:val="15"/>
    <w:rsid w:val="007A0AFD"/>
    <w:rPr>
      <w:rFonts w:ascii="Times New Roman" w:eastAsia="Times New Roman" w:hAnsi="Times New Roman" w:cs="Times New Roman"/>
    </w:rPr>
  </w:style>
  <w:style w:type="paragraph" w:customStyle="1" w:styleId="15">
    <w:name w:val="Основной текст1"/>
    <w:basedOn w:val="a0"/>
    <w:link w:val="a7"/>
    <w:rsid w:val="007A0AFD"/>
    <w:pPr>
      <w:widowControl w:val="0"/>
      <w:ind w:firstLine="400"/>
    </w:pPr>
    <w:rPr>
      <w:sz w:val="22"/>
    </w:rPr>
  </w:style>
  <w:style w:type="paragraph" w:customStyle="1" w:styleId="Style3">
    <w:name w:val="Style3"/>
    <w:basedOn w:val="a0"/>
    <w:uiPriority w:val="99"/>
    <w:rsid w:val="007A0AF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9">
    <w:name w:val="Style9"/>
    <w:basedOn w:val="a0"/>
    <w:uiPriority w:val="99"/>
    <w:rsid w:val="007A0AF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hAnsi="Arial" w:cs="Arial"/>
    </w:rPr>
  </w:style>
  <w:style w:type="character" w:customStyle="1" w:styleId="FontStyle29">
    <w:name w:val="Font Style29"/>
    <w:basedOn w:val="a1"/>
    <w:uiPriority w:val="99"/>
    <w:rsid w:val="007A0AFD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rsid w:val="007A0AFD"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rsid w:val="007A0AFD"/>
    <w:pPr>
      <w:widowControl w:val="0"/>
      <w:autoSpaceDE w:val="0"/>
      <w:autoSpaceDN w:val="0"/>
      <w:adjustRightInd w:val="0"/>
      <w:spacing w:line="239" w:lineRule="exact"/>
      <w:ind w:firstLine="355"/>
      <w:jc w:val="both"/>
    </w:pPr>
    <w:rPr>
      <w:rFonts w:ascii="Arial" w:hAnsi="Arial" w:cs="Arial"/>
    </w:rPr>
  </w:style>
  <w:style w:type="character" w:customStyle="1" w:styleId="FontStyle28">
    <w:name w:val="Font Style28"/>
    <w:basedOn w:val="a1"/>
    <w:uiPriority w:val="99"/>
    <w:rsid w:val="007A0AFD"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rsid w:val="007A0AFD"/>
    <w:pPr>
      <w:widowControl w:val="0"/>
      <w:autoSpaceDE w:val="0"/>
      <w:autoSpaceDN w:val="0"/>
      <w:adjustRightInd w:val="0"/>
      <w:spacing w:line="243" w:lineRule="exact"/>
    </w:pPr>
    <w:rPr>
      <w:rFonts w:ascii="Arial" w:hAnsi="Arial" w:cs="Arial"/>
    </w:rPr>
  </w:style>
  <w:style w:type="paragraph" w:customStyle="1" w:styleId="Style17">
    <w:name w:val="Style17"/>
    <w:basedOn w:val="a0"/>
    <w:uiPriority w:val="99"/>
    <w:rsid w:val="007A0AFD"/>
    <w:pPr>
      <w:widowControl w:val="0"/>
      <w:autoSpaceDE w:val="0"/>
      <w:autoSpaceDN w:val="0"/>
      <w:adjustRightInd w:val="0"/>
      <w:spacing w:line="250" w:lineRule="exact"/>
    </w:pPr>
    <w:rPr>
      <w:rFonts w:ascii="Arial" w:hAnsi="Arial" w:cs="Arial"/>
    </w:rPr>
  </w:style>
  <w:style w:type="paragraph" w:customStyle="1" w:styleId="Style5">
    <w:name w:val="Style5"/>
    <w:basedOn w:val="a0"/>
    <w:uiPriority w:val="99"/>
    <w:rsid w:val="007A0AFD"/>
    <w:pPr>
      <w:widowControl w:val="0"/>
      <w:autoSpaceDE w:val="0"/>
      <w:autoSpaceDN w:val="0"/>
      <w:adjustRightInd w:val="0"/>
      <w:spacing w:line="245" w:lineRule="exact"/>
      <w:ind w:firstLine="82"/>
    </w:pPr>
    <w:rPr>
      <w:rFonts w:ascii="Arial" w:hAnsi="Arial" w:cs="Arial"/>
    </w:rPr>
  </w:style>
  <w:style w:type="character" w:customStyle="1" w:styleId="FontStyle27">
    <w:name w:val="Font Style27"/>
    <w:basedOn w:val="a1"/>
    <w:uiPriority w:val="99"/>
    <w:rsid w:val="007A0AF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rsid w:val="007A0AFD"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rsid w:val="007A0AFD"/>
    <w:pPr>
      <w:widowControl w:val="0"/>
      <w:autoSpaceDE w:val="0"/>
      <w:autoSpaceDN w:val="0"/>
      <w:adjustRightInd w:val="0"/>
      <w:spacing w:line="312" w:lineRule="exact"/>
      <w:ind w:firstLine="77"/>
    </w:pPr>
    <w:rPr>
      <w:rFonts w:ascii="Arial" w:hAnsi="Arial" w:cs="Arial"/>
    </w:rPr>
  </w:style>
  <w:style w:type="paragraph" w:customStyle="1" w:styleId="Style11">
    <w:name w:val="Style11"/>
    <w:basedOn w:val="a0"/>
    <w:uiPriority w:val="99"/>
    <w:rsid w:val="007A0AFD"/>
    <w:pPr>
      <w:widowControl w:val="0"/>
      <w:autoSpaceDE w:val="0"/>
      <w:autoSpaceDN w:val="0"/>
      <w:adjustRightInd w:val="0"/>
      <w:spacing w:line="245" w:lineRule="exact"/>
      <w:ind w:hanging="494"/>
    </w:pPr>
    <w:rPr>
      <w:rFonts w:ascii="Arial" w:hAnsi="Arial" w:cs="Arial"/>
    </w:rPr>
  </w:style>
  <w:style w:type="paragraph" w:customStyle="1" w:styleId="Style15">
    <w:name w:val="Style15"/>
    <w:basedOn w:val="a0"/>
    <w:uiPriority w:val="99"/>
    <w:rsid w:val="007A0AFD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hAnsi="Arial" w:cs="Arial"/>
    </w:rPr>
  </w:style>
  <w:style w:type="paragraph" w:customStyle="1" w:styleId="Style7">
    <w:name w:val="Style7"/>
    <w:basedOn w:val="a0"/>
    <w:uiPriority w:val="99"/>
    <w:rsid w:val="007A0AFD"/>
    <w:pPr>
      <w:widowControl w:val="0"/>
      <w:autoSpaceDE w:val="0"/>
      <w:autoSpaceDN w:val="0"/>
      <w:adjustRightInd w:val="0"/>
      <w:spacing w:line="254" w:lineRule="exact"/>
      <w:ind w:hanging="274"/>
    </w:pPr>
    <w:rPr>
      <w:rFonts w:ascii="Arial" w:hAnsi="Arial" w:cs="Arial"/>
    </w:rPr>
  </w:style>
  <w:style w:type="paragraph" w:customStyle="1" w:styleId="Style13">
    <w:name w:val="Style13"/>
    <w:basedOn w:val="a0"/>
    <w:uiPriority w:val="99"/>
    <w:rsid w:val="007A0AFD"/>
    <w:pPr>
      <w:widowControl w:val="0"/>
      <w:autoSpaceDE w:val="0"/>
      <w:autoSpaceDN w:val="0"/>
      <w:adjustRightInd w:val="0"/>
      <w:spacing w:line="504" w:lineRule="exact"/>
    </w:pPr>
    <w:rPr>
      <w:rFonts w:ascii="Arial" w:hAnsi="Arial" w:cs="Arial"/>
    </w:rPr>
  </w:style>
  <w:style w:type="paragraph" w:customStyle="1" w:styleId="Style19">
    <w:name w:val="Style19"/>
    <w:basedOn w:val="a0"/>
    <w:uiPriority w:val="99"/>
    <w:rsid w:val="007A0A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a0"/>
    <w:uiPriority w:val="99"/>
    <w:rsid w:val="007A0A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0">
    <w:name w:val="Style20"/>
    <w:basedOn w:val="a0"/>
    <w:uiPriority w:val="99"/>
    <w:rsid w:val="007A0AFD"/>
    <w:pPr>
      <w:widowControl w:val="0"/>
      <w:autoSpaceDE w:val="0"/>
      <w:autoSpaceDN w:val="0"/>
      <w:adjustRightInd w:val="0"/>
      <w:spacing w:line="240" w:lineRule="exact"/>
      <w:ind w:firstLine="499"/>
    </w:pPr>
    <w:rPr>
      <w:rFonts w:ascii="Arial" w:hAnsi="Arial" w:cs="Arial"/>
    </w:rPr>
  </w:style>
  <w:style w:type="paragraph" w:customStyle="1" w:styleId="Style24">
    <w:name w:val="Style24"/>
    <w:basedOn w:val="a0"/>
    <w:uiPriority w:val="99"/>
    <w:rsid w:val="007A0AFD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paragraph" w:styleId="a8">
    <w:name w:val="Normal (Web)"/>
    <w:basedOn w:val="a0"/>
    <w:uiPriority w:val="99"/>
    <w:unhideWhenUsed/>
    <w:rsid w:val="007A0AFD"/>
    <w:pPr>
      <w:spacing w:before="100" w:beforeAutospacing="1" w:after="100" w:afterAutospacing="1"/>
    </w:pPr>
  </w:style>
  <w:style w:type="character" w:customStyle="1" w:styleId="-type-strong">
    <w:name w:val="-type-strong"/>
    <w:basedOn w:val="a1"/>
    <w:rsid w:val="007A0AFD"/>
  </w:style>
  <w:style w:type="paragraph" w:styleId="HTML">
    <w:name w:val="HTML Preformatted"/>
    <w:basedOn w:val="a0"/>
    <w:link w:val="HTML0"/>
    <w:uiPriority w:val="99"/>
    <w:semiHidden/>
    <w:unhideWhenUsed/>
    <w:rsid w:val="007A0AFD"/>
    <w:rPr>
      <w:rFonts w:ascii="Consolas" w:eastAsiaTheme="minorHAnsi" w:hAnsi="Consolas" w:cstheme="minorBid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7A0AFD"/>
    <w:rPr>
      <w:rFonts w:ascii="Consolas" w:hAnsi="Consolas"/>
      <w:sz w:val="20"/>
      <w:szCs w:val="20"/>
    </w:rPr>
  </w:style>
  <w:style w:type="character" w:styleId="a9">
    <w:name w:val="Hyperlink"/>
    <w:basedOn w:val="a1"/>
    <w:uiPriority w:val="99"/>
    <w:semiHidden/>
    <w:unhideWhenUsed/>
    <w:rsid w:val="007A0AFD"/>
    <w:rPr>
      <w:color w:val="0563C1" w:themeColor="hyperlink"/>
      <w:u w:val="single"/>
    </w:rPr>
  </w:style>
  <w:style w:type="paragraph" w:customStyle="1" w:styleId="111">
    <w:name w:val="Заголовок 11"/>
    <w:basedOn w:val="a0"/>
    <w:next w:val="a0"/>
    <w:uiPriority w:val="9"/>
    <w:qFormat/>
    <w:rsid w:val="007A0AFD"/>
    <w:pPr>
      <w:keepNext/>
      <w:keepLines/>
      <w:spacing w:before="48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2">
    <w:name w:val="Заголовок 21"/>
    <w:basedOn w:val="a0"/>
    <w:next w:val="a0"/>
    <w:uiPriority w:val="9"/>
    <w:unhideWhenUsed/>
    <w:qFormat/>
    <w:rsid w:val="007A0AFD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2">
    <w:name w:val="Заголовок 31"/>
    <w:basedOn w:val="a0"/>
    <w:next w:val="a0"/>
    <w:uiPriority w:val="9"/>
    <w:unhideWhenUsed/>
    <w:qFormat/>
    <w:rsid w:val="007A0AFD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0"/>
    <w:next w:val="a0"/>
    <w:uiPriority w:val="9"/>
    <w:unhideWhenUsed/>
    <w:qFormat/>
    <w:rsid w:val="007A0AFD"/>
    <w:pPr>
      <w:keepNext/>
      <w:keepLines/>
      <w:spacing w:before="20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7A0AFD"/>
    <w:pPr>
      <w:keepNext/>
      <w:keepLines/>
      <w:spacing w:before="20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7A0AFD"/>
    <w:pPr>
      <w:keepNext/>
      <w:keepLines/>
      <w:spacing w:before="20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7A0AFD"/>
    <w:pPr>
      <w:keepNext/>
      <w:keepLines/>
      <w:spacing w:before="20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7A0AFD"/>
    <w:pPr>
      <w:keepNext/>
      <w:keepLines/>
      <w:spacing w:before="20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7A0AFD"/>
    <w:pPr>
      <w:keepNext/>
      <w:keepLines/>
      <w:spacing w:before="20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numbering" w:customStyle="1" w:styleId="112">
    <w:name w:val="Нет списка11"/>
    <w:next w:val="a3"/>
    <w:uiPriority w:val="99"/>
    <w:semiHidden/>
    <w:unhideWhenUsed/>
    <w:rsid w:val="007A0AFD"/>
  </w:style>
  <w:style w:type="paragraph" w:customStyle="1" w:styleId="16">
    <w:name w:val="Верхний колонтитул1"/>
    <w:basedOn w:val="a0"/>
    <w:next w:val="aa"/>
    <w:link w:val="ab"/>
    <w:uiPriority w:val="99"/>
    <w:unhideWhenUsed/>
    <w:rsid w:val="007A0AF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</w:rPr>
  </w:style>
  <w:style w:type="character" w:customStyle="1" w:styleId="ab">
    <w:name w:val="Верхний колонтитул Знак"/>
    <w:basedOn w:val="a1"/>
    <w:link w:val="16"/>
    <w:uiPriority w:val="99"/>
    <w:rsid w:val="007A0AFD"/>
  </w:style>
  <w:style w:type="paragraph" w:customStyle="1" w:styleId="17">
    <w:name w:val="Нижний колонтитул1"/>
    <w:basedOn w:val="a0"/>
    <w:next w:val="ac"/>
    <w:link w:val="ad"/>
    <w:uiPriority w:val="99"/>
    <w:unhideWhenUsed/>
    <w:rsid w:val="007A0AF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</w:rPr>
  </w:style>
  <w:style w:type="character" w:customStyle="1" w:styleId="ad">
    <w:name w:val="Нижний колонтитул Знак"/>
    <w:basedOn w:val="a1"/>
    <w:link w:val="17"/>
    <w:uiPriority w:val="99"/>
    <w:rsid w:val="007A0AFD"/>
  </w:style>
  <w:style w:type="character" w:customStyle="1" w:styleId="110">
    <w:name w:val="Заголовок 1 Знак1"/>
    <w:basedOn w:val="a1"/>
    <w:link w:val="11"/>
    <w:uiPriority w:val="9"/>
    <w:rsid w:val="007A0AFD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semiHidden/>
    <w:rsid w:val="007A0AFD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semiHidden/>
    <w:rsid w:val="007A0AFD"/>
    <w:rPr>
      <w:rFonts w:ascii="Calibri" w:eastAsia="MS Gothic" w:hAnsi="Calibri" w:cs="Times New Roman"/>
      <w:b/>
      <w:bCs/>
      <w:color w:val="4F81BD"/>
    </w:rPr>
  </w:style>
  <w:style w:type="paragraph" w:customStyle="1" w:styleId="18">
    <w:name w:val="Заголовок1"/>
    <w:basedOn w:val="a0"/>
    <w:next w:val="a0"/>
    <w:uiPriority w:val="10"/>
    <w:qFormat/>
    <w:rsid w:val="007A0AFD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e">
    <w:name w:val="Название Знак"/>
    <w:basedOn w:val="a1"/>
    <w:link w:val="af"/>
    <w:uiPriority w:val="10"/>
    <w:rsid w:val="007A0AF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9">
    <w:name w:val="Подзаголовок1"/>
    <w:basedOn w:val="a0"/>
    <w:next w:val="a0"/>
    <w:uiPriority w:val="11"/>
    <w:qFormat/>
    <w:rsid w:val="007A0AFD"/>
    <w:pPr>
      <w:numPr>
        <w:ilvl w:val="1"/>
      </w:numPr>
    </w:pPr>
    <w:rPr>
      <w:rFonts w:ascii="Calibri" w:eastAsia="MS Gothic" w:hAnsi="Calibri"/>
      <w:i/>
      <w:iCs/>
      <w:color w:val="4F81BD"/>
      <w:spacing w:val="15"/>
    </w:rPr>
  </w:style>
  <w:style w:type="character" w:customStyle="1" w:styleId="af0">
    <w:name w:val="Подзаголовок Знак"/>
    <w:basedOn w:val="a1"/>
    <w:link w:val="af1"/>
    <w:uiPriority w:val="11"/>
    <w:rsid w:val="007A0AFD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2">
    <w:name w:val="Основной текст2"/>
    <w:basedOn w:val="a0"/>
    <w:next w:val="af2"/>
    <w:link w:val="af3"/>
    <w:uiPriority w:val="99"/>
    <w:unhideWhenUsed/>
    <w:rsid w:val="007A0AFD"/>
    <w:pPr>
      <w:spacing w:after="120"/>
    </w:pPr>
    <w:rPr>
      <w:rFonts w:asciiTheme="minorHAnsi" w:eastAsiaTheme="minorHAnsi" w:hAnsiTheme="minorHAnsi" w:cstheme="minorBidi"/>
      <w:sz w:val="22"/>
    </w:rPr>
  </w:style>
  <w:style w:type="character" w:customStyle="1" w:styleId="af3">
    <w:name w:val="Основной текст Знак"/>
    <w:basedOn w:val="a1"/>
    <w:link w:val="22"/>
    <w:uiPriority w:val="99"/>
    <w:rsid w:val="007A0AFD"/>
  </w:style>
  <w:style w:type="paragraph" w:customStyle="1" w:styleId="213">
    <w:name w:val="Основной текст 21"/>
    <w:basedOn w:val="a0"/>
    <w:next w:val="23"/>
    <w:link w:val="24"/>
    <w:uiPriority w:val="99"/>
    <w:unhideWhenUsed/>
    <w:rsid w:val="007A0AFD"/>
    <w:pPr>
      <w:spacing w:after="120" w:line="480" w:lineRule="auto"/>
    </w:pPr>
    <w:rPr>
      <w:rFonts w:asciiTheme="minorHAnsi" w:eastAsiaTheme="minorHAnsi" w:hAnsiTheme="minorHAnsi" w:cstheme="minorBidi"/>
      <w:sz w:val="22"/>
    </w:rPr>
  </w:style>
  <w:style w:type="character" w:customStyle="1" w:styleId="24">
    <w:name w:val="Основной текст 2 Знак"/>
    <w:basedOn w:val="a1"/>
    <w:link w:val="213"/>
    <w:uiPriority w:val="99"/>
    <w:rsid w:val="007A0AFD"/>
  </w:style>
  <w:style w:type="paragraph" w:customStyle="1" w:styleId="313">
    <w:name w:val="Основной текст 31"/>
    <w:basedOn w:val="a0"/>
    <w:next w:val="32"/>
    <w:link w:val="33"/>
    <w:uiPriority w:val="99"/>
    <w:unhideWhenUsed/>
    <w:rsid w:val="007A0AFD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3">
    <w:name w:val="Основной текст 3 Знак"/>
    <w:basedOn w:val="a1"/>
    <w:link w:val="313"/>
    <w:uiPriority w:val="99"/>
    <w:rsid w:val="007A0AFD"/>
    <w:rPr>
      <w:sz w:val="16"/>
      <w:szCs w:val="16"/>
    </w:rPr>
  </w:style>
  <w:style w:type="paragraph" w:customStyle="1" w:styleId="1a">
    <w:name w:val="Список1"/>
    <w:basedOn w:val="a0"/>
    <w:next w:val="af4"/>
    <w:uiPriority w:val="99"/>
    <w:unhideWhenUsed/>
    <w:rsid w:val="007A0AFD"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4">
    <w:name w:val="Список 21"/>
    <w:basedOn w:val="a0"/>
    <w:next w:val="25"/>
    <w:uiPriority w:val="99"/>
    <w:unhideWhenUsed/>
    <w:rsid w:val="007A0AFD"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4">
    <w:name w:val="Список 31"/>
    <w:basedOn w:val="a0"/>
    <w:next w:val="34"/>
    <w:uiPriority w:val="99"/>
    <w:unhideWhenUsed/>
    <w:rsid w:val="007A0AFD"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0">
    <w:name w:val="Маркированный список1"/>
    <w:basedOn w:val="a0"/>
    <w:next w:val="af5"/>
    <w:uiPriority w:val="99"/>
    <w:unhideWhenUsed/>
    <w:rsid w:val="007A0AFD"/>
    <w:pPr>
      <w:numPr>
        <w:numId w:val="2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0">
    <w:name w:val="Маркированный список 21"/>
    <w:basedOn w:val="a0"/>
    <w:next w:val="26"/>
    <w:uiPriority w:val="99"/>
    <w:unhideWhenUsed/>
    <w:rsid w:val="007A0AFD"/>
    <w:pPr>
      <w:numPr>
        <w:numId w:val="3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0">
    <w:name w:val="Маркированный список 31"/>
    <w:basedOn w:val="a0"/>
    <w:next w:val="35"/>
    <w:uiPriority w:val="99"/>
    <w:unhideWhenUsed/>
    <w:rsid w:val="007A0AFD"/>
    <w:pPr>
      <w:numPr>
        <w:numId w:val="4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">
    <w:name w:val="Нумерованный список1"/>
    <w:basedOn w:val="a0"/>
    <w:next w:val="a"/>
    <w:uiPriority w:val="99"/>
    <w:unhideWhenUsed/>
    <w:rsid w:val="007A0AFD"/>
    <w:pPr>
      <w:numPr>
        <w:numId w:val="6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">
    <w:name w:val="Нумерованный список 21"/>
    <w:basedOn w:val="a0"/>
    <w:next w:val="27"/>
    <w:uiPriority w:val="99"/>
    <w:unhideWhenUsed/>
    <w:rsid w:val="007A0AFD"/>
    <w:pPr>
      <w:numPr>
        <w:numId w:val="7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">
    <w:name w:val="Нумерованный список 31"/>
    <w:basedOn w:val="a0"/>
    <w:next w:val="36"/>
    <w:uiPriority w:val="99"/>
    <w:unhideWhenUsed/>
    <w:rsid w:val="007A0AFD"/>
    <w:pPr>
      <w:numPr>
        <w:numId w:val="8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b">
    <w:name w:val="Продолжение списка1"/>
    <w:basedOn w:val="a0"/>
    <w:next w:val="af6"/>
    <w:uiPriority w:val="99"/>
    <w:unhideWhenUsed/>
    <w:rsid w:val="007A0AFD"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Продолжение списка 21"/>
    <w:basedOn w:val="a0"/>
    <w:next w:val="28"/>
    <w:uiPriority w:val="99"/>
    <w:unhideWhenUsed/>
    <w:rsid w:val="007A0AFD"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Продолжение списка 31"/>
    <w:basedOn w:val="a0"/>
    <w:next w:val="37"/>
    <w:uiPriority w:val="99"/>
    <w:unhideWhenUsed/>
    <w:rsid w:val="007A0AFD"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c">
    <w:name w:val="Текст макроса1"/>
    <w:next w:val="af7"/>
    <w:link w:val="af8"/>
    <w:uiPriority w:val="99"/>
    <w:unhideWhenUsed/>
    <w:rsid w:val="007A0AF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character" w:customStyle="1" w:styleId="af8">
    <w:name w:val="Текст макроса Знак"/>
    <w:basedOn w:val="a1"/>
    <w:link w:val="1c"/>
    <w:uiPriority w:val="99"/>
    <w:rsid w:val="007A0AFD"/>
    <w:rPr>
      <w:rFonts w:ascii="Courier" w:hAnsi="Courier"/>
      <w:sz w:val="20"/>
      <w:szCs w:val="20"/>
    </w:rPr>
  </w:style>
  <w:style w:type="paragraph" w:customStyle="1" w:styleId="216">
    <w:name w:val="Цитата 21"/>
    <w:basedOn w:val="a0"/>
    <w:next w:val="a0"/>
    <w:uiPriority w:val="29"/>
    <w:qFormat/>
    <w:rsid w:val="007A0AFD"/>
    <w:rPr>
      <w:rFonts w:asciiTheme="minorHAnsi" w:eastAsia="MS Mincho" w:hAnsiTheme="minorHAnsi" w:cstheme="minorBidi"/>
      <w:i/>
      <w:iCs/>
      <w:color w:val="000000"/>
      <w:sz w:val="22"/>
    </w:rPr>
  </w:style>
  <w:style w:type="character" w:customStyle="1" w:styleId="29">
    <w:name w:val="Цитата 2 Знак"/>
    <w:basedOn w:val="a1"/>
    <w:link w:val="2a"/>
    <w:uiPriority w:val="29"/>
    <w:rsid w:val="007A0AFD"/>
    <w:rPr>
      <w:i/>
      <w:iCs/>
      <w:color w:val="000000"/>
    </w:rPr>
  </w:style>
  <w:style w:type="character" w:customStyle="1" w:styleId="41">
    <w:name w:val="Заголовок 4 Знак1"/>
    <w:basedOn w:val="a1"/>
    <w:link w:val="4"/>
    <w:uiPriority w:val="9"/>
    <w:semiHidden/>
    <w:rsid w:val="007A0AFD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d">
    <w:name w:val="Название объекта1"/>
    <w:basedOn w:val="a0"/>
    <w:next w:val="a0"/>
    <w:uiPriority w:val="35"/>
    <w:semiHidden/>
    <w:unhideWhenUsed/>
    <w:qFormat/>
    <w:rsid w:val="007A0AFD"/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character" w:styleId="af9">
    <w:name w:val="Strong"/>
    <w:basedOn w:val="a1"/>
    <w:uiPriority w:val="22"/>
    <w:qFormat/>
    <w:rsid w:val="007A0AFD"/>
    <w:rPr>
      <w:b/>
      <w:bCs/>
    </w:rPr>
  </w:style>
  <w:style w:type="character" w:styleId="afa">
    <w:name w:val="Emphasis"/>
    <w:basedOn w:val="a1"/>
    <w:uiPriority w:val="20"/>
    <w:qFormat/>
    <w:rsid w:val="007A0AFD"/>
    <w:rPr>
      <w:i/>
      <w:iCs/>
    </w:rPr>
  </w:style>
  <w:style w:type="paragraph" w:customStyle="1" w:styleId="1e">
    <w:name w:val="Выделенная цитата1"/>
    <w:basedOn w:val="a0"/>
    <w:next w:val="a0"/>
    <w:uiPriority w:val="30"/>
    <w:qFormat/>
    <w:rsid w:val="007A0AFD"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character" w:customStyle="1" w:styleId="afb">
    <w:name w:val="Выделенная цитата Знак"/>
    <w:basedOn w:val="a1"/>
    <w:link w:val="afc"/>
    <w:uiPriority w:val="30"/>
    <w:rsid w:val="007A0AFD"/>
    <w:rPr>
      <w:b/>
      <w:bCs/>
      <w:i/>
      <w:iCs/>
      <w:color w:val="4F81BD"/>
    </w:rPr>
  </w:style>
  <w:style w:type="character" w:customStyle="1" w:styleId="1f">
    <w:name w:val="Слабое выделение1"/>
    <w:basedOn w:val="a1"/>
    <w:uiPriority w:val="19"/>
    <w:qFormat/>
    <w:rsid w:val="007A0AFD"/>
    <w:rPr>
      <w:i/>
      <w:iCs/>
      <w:color w:val="808080"/>
    </w:rPr>
  </w:style>
  <w:style w:type="character" w:customStyle="1" w:styleId="1f0">
    <w:name w:val="Сильное выделение1"/>
    <w:basedOn w:val="a1"/>
    <w:uiPriority w:val="21"/>
    <w:qFormat/>
    <w:rsid w:val="007A0AFD"/>
    <w:rPr>
      <w:b/>
      <w:bCs/>
      <w:i/>
      <w:iCs/>
      <w:color w:val="4F81BD"/>
    </w:rPr>
  </w:style>
  <w:style w:type="character" w:customStyle="1" w:styleId="1f1">
    <w:name w:val="Слабая ссылка1"/>
    <w:basedOn w:val="a1"/>
    <w:uiPriority w:val="31"/>
    <w:qFormat/>
    <w:rsid w:val="007A0AFD"/>
    <w:rPr>
      <w:smallCaps/>
      <w:color w:val="C0504D"/>
      <w:u w:val="single"/>
    </w:rPr>
  </w:style>
  <w:style w:type="character" w:customStyle="1" w:styleId="1f2">
    <w:name w:val="Сильная ссылка1"/>
    <w:basedOn w:val="a1"/>
    <w:uiPriority w:val="32"/>
    <w:qFormat/>
    <w:rsid w:val="007A0AFD"/>
    <w:rPr>
      <w:b/>
      <w:bCs/>
      <w:smallCaps/>
      <w:color w:val="C0504D"/>
      <w:spacing w:val="5"/>
      <w:u w:val="single"/>
    </w:rPr>
  </w:style>
  <w:style w:type="character" w:styleId="afd">
    <w:name w:val="Book Title"/>
    <w:basedOn w:val="a1"/>
    <w:uiPriority w:val="33"/>
    <w:qFormat/>
    <w:rsid w:val="007A0AFD"/>
    <w:rPr>
      <w:b/>
      <w:bCs/>
      <w:smallCaps/>
      <w:spacing w:val="5"/>
    </w:rPr>
  </w:style>
  <w:style w:type="paragraph" w:customStyle="1" w:styleId="1f3">
    <w:name w:val="Заголовок оглавления1"/>
    <w:basedOn w:val="11"/>
    <w:next w:val="a0"/>
    <w:uiPriority w:val="39"/>
    <w:semiHidden/>
    <w:unhideWhenUsed/>
    <w:qFormat/>
    <w:rsid w:val="007A0AFD"/>
  </w:style>
  <w:style w:type="table" w:customStyle="1" w:styleId="1f4">
    <w:name w:val="Сетка таблицы1"/>
    <w:basedOn w:val="a2"/>
    <w:next w:val="a4"/>
    <w:uiPriority w:val="59"/>
    <w:rsid w:val="007A0AFD"/>
    <w:pPr>
      <w:spacing w:after="0" w:line="240" w:lineRule="auto"/>
    </w:pPr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5">
    <w:name w:val="Светлая заливка1"/>
    <w:basedOn w:val="a2"/>
    <w:next w:val="afe"/>
    <w:uiPriority w:val="60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next w:val="-1"/>
    <w:uiPriority w:val="60"/>
    <w:rsid w:val="007A0AFD"/>
    <w:pPr>
      <w:spacing w:after="0" w:line="240" w:lineRule="auto"/>
    </w:pPr>
    <w:rPr>
      <w:rFonts w:eastAsia="MS Mincho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next w:val="-2"/>
    <w:uiPriority w:val="60"/>
    <w:rsid w:val="007A0AFD"/>
    <w:pPr>
      <w:spacing w:after="0" w:line="240" w:lineRule="auto"/>
    </w:pPr>
    <w:rPr>
      <w:rFonts w:eastAsia="MS Mincho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next w:val="-3"/>
    <w:uiPriority w:val="60"/>
    <w:rsid w:val="007A0AFD"/>
    <w:pPr>
      <w:spacing w:after="0" w:line="240" w:lineRule="auto"/>
    </w:pPr>
    <w:rPr>
      <w:rFonts w:eastAsia="MS Mincho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next w:val="-4"/>
    <w:uiPriority w:val="60"/>
    <w:rsid w:val="007A0AFD"/>
    <w:pPr>
      <w:spacing w:after="0" w:line="240" w:lineRule="auto"/>
    </w:pPr>
    <w:rPr>
      <w:rFonts w:eastAsia="MS Mincho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next w:val="-5"/>
    <w:uiPriority w:val="60"/>
    <w:rsid w:val="007A0AFD"/>
    <w:pPr>
      <w:spacing w:after="0" w:line="240" w:lineRule="auto"/>
    </w:pPr>
    <w:rPr>
      <w:rFonts w:eastAsia="MS Mincho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next w:val="-6"/>
    <w:uiPriority w:val="60"/>
    <w:rsid w:val="007A0AFD"/>
    <w:pPr>
      <w:spacing w:after="0" w:line="240" w:lineRule="auto"/>
    </w:pPr>
    <w:rPr>
      <w:rFonts w:eastAsia="MS Mincho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6">
    <w:name w:val="Светлый список1"/>
    <w:basedOn w:val="a2"/>
    <w:next w:val="aff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next w:val="-10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next w:val="-20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next w:val="-30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next w:val="-40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next w:val="-50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next w:val="-60"/>
    <w:uiPriority w:val="61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7">
    <w:name w:val="Светлая сетка1"/>
    <w:basedOn w:val="a2"/>
    <w:next w:val="aff0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2"/>
    <w:next w:val="-12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2"/>
    <w:next w:val="-22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2"/>
    <w:next w:val="-32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2"/>
    <w:next w:val="-42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2"/>
    <w:next w:val="-52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2"/>
    <w:next w:val="-62"/>
    <w:uiPriority w:val="62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3">
    <w:name w:val="Средняя заливка 11"/>
    <w:basedOn w:val="a2"/>
    <w:next w:val="1f8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next w:val="1-1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next w:val="1-2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next w:val="1-3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next w:val="1-4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next w:val="1-5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next w:val="1-6"/>
    <w:uiPriority w:val="63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7">
    <w:name w:val="Средняя заливка 21"/>
    <w:basedOn w:val="a2"/>
    <w:next w:val="2b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next w:val="2-1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next w:val="2-2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next w:val="2-3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next w:val="2-4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next w:val="2-5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next w:val="2-6"/>
    <w:uiPriority w:val="64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4">
    <w:name w:val="Средний список 11"/>
    <w:basedOn w:val="a2"/>
    <w:next w:val="1f9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next w:val="1-10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next w:val="1-20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next w:val="1-30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next w:val="1-40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next w:val="1-50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next w:val="1-60"/>
    <w:uiPriority w:val="65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8">
    <w:name w:val="Средний список 21"/>
    <w:basedOn w:val="a2"/>
    <w:next w:val="2c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next w:val="2-10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next w:val="2-20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next w:val="2-30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next w:val="2-40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next w:val="2-50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next w:val="2-60"/>
    <w:uiPriority w:val="66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5">
    <w:name w:val="Средняя сетка 11"/>
    <w:basedOn w:val="a2"/>
    <w:next w:val="1fa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next w:val="1-12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next w:val="1-22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next w:val="1-32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next w:val="1-42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next w:val="1-52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next w:val="1-62"/>
    <w:uiPriority w:val="67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9">
    <w:name w:val="Средняя сетка 21"/>
    <w:basedOn w:val="a2"/>
    <w:next w:val="2d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next w:val="2-12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next w:val="2-22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next w:val="2-32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next w:val="2-42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next w:val="2-52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next w:val="2-62"/>
    <w:uiPriority w:val="68"/>
    <w:rsid w:val="007A0AF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6">
    <w:name w:val="Средняя сетка 31"/>
    <w:basedOn w:val="a2"/>
    <w:next w:val="38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next w:val="3-1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next w:val="3-2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next w:val="3-3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next w:val="3-4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next w:val="3-5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next w:val="3-6"/>
    <w:uiPriority w:val="69"/>
    <w:rsid w:val="007A0AF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b">
    <w:name w:val="Темный список1"/>
    <w:basedOn w:val="a2"/>
    <w:next w:val="aff1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next w:val="-13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next w:val="-23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next w:val="-33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next w:val="-43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next w:val="-53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next w:val="-63"/>
    <w:uiPriority w:val="70"/>
    <w:rsid w:val="007A0AF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c">
    <w:name w:val="Цветная заливка1"/>
    <w:basedOn w:val="a2"/>
    <w:next w:val="aff2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next w:val="-14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next w:val="-24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next w:val="-34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next w:val="-44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next w:val="-54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next w:val="-64"/>
    <w:uiPriority w:val="71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d">
    <w:name w:val="Цветной список1"/>
    <w:basedOn w:val="a2"/>
    <w:next w:val="aff3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next w:val="-15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next w:val="-25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next w:val="-35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next w:val="-45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next w:val="-55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next w:val="-65"/>
    <w:uiPriority w:val="72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e">
    <w:name w:val="Цветная сетка1"/>
    <w:basedOn w:val="a2"/>
    <w:next w:val="aff4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next w:val="-16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next w:val="-26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next w:val="-36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next w:val="-46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next w:val="-56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next w:val="-66"/>
    <w:uiPriority w:val="73"/>
    <w:rsid w:val="007A0AF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rsid w:val="007A0AFD"/>
    <w:rPr>
      <w:rFonts w:eastAsia="MS Mincho"/>
    </w:rPr>
  </w:style>
  <w:style w:type="paragraph" w:customStyle="1" w:styleId="head">
    <w:name w:val="head"/>
    <w:basedOn w:val="a0"/>
    <w:rsid w:val="007A0AFD"/>
    <w:pPr>
      <w:spacing w:before="180" w:after="75"/>
      <w:jc w:val="center"/>
    </w:pPr>
    <w:rPr>
      <w:rFonts w:eastAsia="MS Mincho"/>
      <w:b/>
      <w:bCs/>
      <w:sz w:val="36"/>
      <w:szCs w:val="36"/>
    </w:rPr>
  </w:style>
  <w:style w:type="paragraph" w:customStyle="1" w:styleId="answers">
    <w:name w:val="answers"/>
    <w:basedOn w:val="a0"/>
    <w:rsid w:val="007A0AFD"/>
    <w:pPr>
      <w:spacing w:before="75" w:after="75"/>
    </w:pPr>
    <w:rPr>
      <w:rFonts w:eastAsia="MS Mincho"/>
    </w:rPr>
  </w:style>
  <w:style w:type="paragraph" w:customStyle="1" w:styleId="article">
    <w:name w:val="article"/>
    <w:basedOn w:val="a0"/>
    <w:rsid w:val="007A0AFD"/>
    <w:rPr>
      <w:rFonts w:eastAsia="MS Mincho"/>
    </w:rPr>
  </w:style>
  <w:style w:type="paragraph" w:customStyle="1" w:styleId="monospace">
    <w:name w:val="monospace"/>
    <w:basedOn w:val="a0"/>
    <w:rsid w:val="007A0AFD"/>
    <w:rPr>
      <w:rFonts w:ascii="Courier New" w:eastAsia="MS Mincho" w:hAnsi="Courier New" w:cs="Courier New"/>
    </w:rPr>
  </w:style>
  <w:style w:type="character" w:customStyle="1" w:styleId="monospace1">
    <w:name w:val="monospace1"/>
    <w:basedOn w:val="a1"/>
    <w:rsid w:val="007A0AFD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rsid w:val="007A0AF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rsid w:val="007A0AF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10">
    <w:name w:val="Заголовок 7 Знак1"/>
    <w:basedOn w:val="a1"/>
    <w:uiPriority w:val="9"/>
    <w:semiHidden/>
    <w:rsid w:val="007A0AF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10">
    <w:name w:val="Заголовок 8 Знак1"/>
    <w:basedOn w:val="a1"/>
    <w:uiPriority w:val="9"/>
    <w:semiHidden/>
    <w:rsid w:val="007A0AF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rsid w:val="007A0A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a">
    <w:name w:val="header"/>
    <w:basedOn w:val="a0"/>
    <w:link w:val="1ff"/>
    <w:uiPriority w:val="99"/>
    <w:semiHidden/>
    <w:unhideWhenUsed/>
    <w:rsid w:val="007A0A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character" w:customStyle="1" w:styleId="1ff">
    <w:name w:val="Верхний колонтитул Знак1"/>
    <w:basedOn w:val="a1"/>
    <w:link w:val="aa"/>
    <w:uiPriority w:val="99"/>
    <w:semiHidden/>
    <w:rsid w:val="007A0AFD"/>
  </w:style>
  <w:style w:type="paragraph" w:styleId="ac">
    <w:name w:val="footer"/>
    <w:basedOn w:val="a0"/>
    <w:link w:val="1ff0"/>
    <w:uiPriority w:val="99"/>
    <w:semiHidden/>
    <w:unhideWhenUsed/>
    <w:rsid w:val="007A0A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character" w:customStyle="1" w:styleId="1ff0">
    <w:name w:val="Нижний колонтитул Знак1"/>
    <w:basedOn w:val="a1"/>
    <w:link w:val="ac"/>
    <w:uiPriority w:val="99"/>
    <w:semiHidden/>
    <w:rsid w:val="007A0AFD"/>
  </w:style>
  <w:style w:type="character" w:customStyle="1" w:styleId="120">
    <w:name w:val="Заголовок 1 Знак2"/>
    <w:basedOn w:val="a1"/>
    <w:uiPriority w:val="9"/>
    <w:rsid w:val="007A0A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1"/>
    <w:uiPriority w:val="9"/>
    <w:semiHidden/>
    <w:rsid w:val="007A0AF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sid w:val="007A0A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f">
    <w:name w:val="Title"/>
    <w:basedOn w:val="a0"/>
    <w:next w:val="a0"/>
    <w:link w:val="ae"/>
    <w:uiPriority w:val="10"/>
    <w:qFormat/>
    <w:rsid w:val="007A0AFD"/>
    <w:pPr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1ff1">
    <w:name w:val="Заголовок Знак1"/>
    <w:basedOn w:val="a1"/>
    <w:uiPriority w:val="10"/>
    <w:rsid w:val="007A0AF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af1">
    <w:name w:val="Subtitle"/>
    <w:basedOn w:val="a0"/>
    <w:next w:val="a0"/>
    <w:link w:val="af0"/>
    <w:uiPriority w:val="11"/>
    <w:qFormat/>
    <w:rsid w:val="007A0AFD"/>
    <w:pPr>
      <w:numPr>
        <w:ilvl w:val="1"/>
      </w:numPr>
      <w:spacing w:after="160" w:line="259" w:lineRule="auto"/>
    </w:pPr>
    <w:rPr>
      <w:rFonts w:ascii="Calibri" w:eastAsia="MS Gothic" w:hAnsi="Calibri"/>
      <w:i/>
      <w:iCs/>
      <w:color w:val="4F81BD"/>
      <w:spacing w:val="15"/>
    </w:rPr>
  </w:style>
  <w:style w:type="character" w:customStyle="1" w:styleId="1ff2">
    <w:name w:val="Подзаголовок Знак1"/>
    <w:basedOn w:val="a1"/>
    <w:uiPriority w:val="11"/>
    <w:rsid w:val="007A0AFD"/>
    <w:rPr>
      <w:rFonts w:eastAsiaTheme="minorEastAsia"/>
      <w:color w:val="5A5A5A" w:themeColor="text1" w:themeTint="A5"/>
      <w:spacing w:val="15"/>
      <w:lang w:val="en-US"/>
    </w:rPr>
  </w:style>
  <w:style w:type="paragraph" w:styleId="af2">
    <w:name w:val="Body Text"/>
    <w:basedOn w:val="a0"/>
    <w:link w:val="1ff3"/>
    <w:uiPriority w:val="99"/>
    <w:semiHidden/>
    <w:unhideWhenUsed/>
    <w:rsid w:val="007A0AFD"/>
    <w:pPr>
      <w:spacing w:after="120" w:line="259" w:lineRule="auto"/>
    </w:pPr>
    <w:rPr>
      <w:rFonts w:asciiTheme="minorHAnsi" w:eastAsiaTheme="minorHAnsi" w:hAnsiTheme="minorHAnsi" w:cstheme="minorBidi"/>
      <w:sz w:val="22"/>
    </w:rPr>
  </w:style>
  <w:style w:type="character" w:customStyle="1" w:styleId="1ff3">
    <w:name w:val="Основной текст Знак1"/>
    <w:basedOn w:val="a1"/>
    <w:link w:val="af2"/>
    <w:uiPriority w:val="99"/>
    <w:semiHidden/>
    <w:rsid w:val="007A0AFD"/>
  </w:style>
  <w:style w:type="paragraph" w:styleId="23">
    <w:name w:val="Body Text 2"/>
    <w:basedOn w:val="a0"/>
    <w:link w:val="21a"/>
    <w:uiPriority w:val="99"/>
    <w:semiHidden/>
    <w:unhideWhenUsed/>
    <w:rsid w:val="007A0AFD"/>
    <w:pPr>
      <w:spacing w:after="120" w:line="480" w:lineRule="auto"/>
    </w:pPr>
    <w:rPr>
      <w:rFonts w:asciiTheme="minorHAnsi" w:eastAsiaTheme="minorHAnsi" w:hAnsiTheme="minorHAnsi" w:cstheme="minorBidi"/>
      <w:sz w:val="22"/>
    </w:rPr>
  </w:style>
  <w:style w:type="character" w:customStyle="1" w:styleId="21a">
    <w:name w:val="Основной текст 2 Знак1"/>
    <w:basedOn w:val="a1"/>
    <w:link w:val="23"/>
    <w:uiPriority w:val="99"/>
    <w:semiHidden/>
    <w:rsid w:val="007A0AFD"/>
  </w:style>
  <w:style w:type="paragraph" w:styleId="32">
    <w:name w:val="Body Text 3"/>
    <w:basedOn w:val="a0"/>
    <w:link w:val="317"/>
    <w:uiPriority w:val="99"/>
    <w:semiHidden/>
    <w:unhideWhenUsed/>
    <w:rsid w:val="007A0AFD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7">
    <w:name w:val="Основной текст 3 Знак1"/>
    <w:basedOn w:val="a1"/>
    <w:link w:val="32"/>
    <w:uiPriority w:val="99"/>
    <w:semiHidden/>
    <w:rsid w:val="007A0AFD"/>
    <w:rPr>
      <w:sz w:val="16"/>
      <w:szCs w:val="16"/>
    </w:rPr>
  </w:style>
  <w:style w:type="paragraph" w:styleId="af4">
    <w:name w:val="List"/>
    <w:basedOn w:val="a0"/>
    <w:uiPriority w:val="99"/>
    <w:semiHidden/>
    <w:unhideWhenUsed/>
    <w:rsid w:val="007A0AFD"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25">
    <w:name w:val="List 2"/>
    <w:basedOn w:val="a0"/>
    <w:uiPriority w:val="99"/>
    <w:semiHidden/>
    <w:unhideWhenUsed/>
    <w:rsid w:val="007A0AFD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34">
    <w:name w:val="List 3"/>
    <w:basedOn w:val="a0"/>
    <w:uiPriority w:val="99"/>
    <w:semiHidden/>
    <w:unhideWhenUsed/>
    <w:rsid w:val="007A0AFD"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af5">
    <w:name w:val="List Bullet"/>
    <w:basedOn w:val="a0"/>
    <w:uiPriority w:val="99"/>
    <w:semiHidden/>
    <w:unhideWhenUsed/>
    <w:rsid w:val="007A0AFD"/>
    <w:pPr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26">
    <w:name w:val="List Bullet 2"/>
    <w:basedOn w:val="a0"/>
    <w:uiPriority w:val="99"/>
    <w:semiHidden/>
    <w:unhideWhenUsed/>
    <w:rsid w:val="007A0AFD"/>
    <w:pPr>
      <w:tabs>
        <w:tab w:val="num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35">
    <w:name w:val="List Bullet 3"/>
    <w:basedOn w:val="a0"/>
    <w:uiPriority w:val="99"/>
    <w:semiHidden/>
    <w:unhideWhenUsed/>
    <w:rsid w:val="007A0AFD"/>
    <w:pPr>
      <w:tabs>
        <w:tab w:val="num" w:pos="1080"/>
      </w:tabs>
      <w:spacing w:after="160" w:line="259" w:lineRule="auto"/>
      <w:ind w:left="108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">
    <w:name w:val="List Number"/>
    <w:basedOn w:val="a0"/>
    <w:uiPriority w:val="99"/>
    <w:semiHidden/>
    <w:unhideWhenUsed/>
    <w:rsid w:val="007A0AFD"/>
    <w:pPr>
      <w:numPr>
        <w:numId w:val="5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</w:rPr>
  </w:style>
  <w:style w:type="paragraph" w:styleId="27">
    <w:name w:val="List Number 2"/>
    <w:basedOn w:val="a0"/>
    <w:uiPriority w:val="99"/>
    <w:semiHidden/>
    <w:unhideWhenUsed/>
    <w:rsid w:val="007A0AFD"/>
    <w:pPr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36">
    <w:name w:val="List Number 3"/>
    <w:basedOn w:val="a0"/>
    <w:uiPriority w:val="99"/>
    <w:semiHidden/>
    <w:unhideWhenUsed/>
    <w:rsid w:val="007A0AFD"/>
    <w:pPr>
      <w:tabs>
        <w:tab w:val="num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f6">
    <w:name w:val="List Continue"/>
    <w:basedOn w:val="a0"/>
    <w:uiPriority w:val="99"/>
    <w:semiHidden/>
    <w:unhideWhenUsed/>
    <w:rsid w:val="007A0AFD"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</w:rPr>
  </w:style>
  <w:style w:type="paragraph" w:styleId="28">
    <w:name w:val="List Continue 2"/>
    <w:basedOn w:val="a0"/>
    <w:uiPriority w:val="99"/>
    <w:semiHidden/>
    <w:unhideWhenUsed/>
    <w:rsid w:val="007A0AFD"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</w:rPr>
  </w:style>
  <w:style w:type="paragraph" w:styleId="37">
    <w:name w:val="List Continue 3"/>
    <w:basedOn w:val="a0"/>
    <w:uiPriority w:val="99"/>
    <w:semiHidden/>
    <w:unhideWhenUsed/>
    <w:rsid w:val="007A0AFD"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</w:rPr>
  </w:style>
  <w:style w:type="paragraph" w:styleId="af7">
    <w:name w:val="macro"/>
    <w:link w:val="1ff4"/>
    <w:uiPriority w:val="99"/>
    <w:semiHidden/>
    <w:unhideWhenUsed/>
    <w:rsid w:val="007A0AF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1ff4">
    <w:name w:val="Текст макроса Знак1"/>
    <w:basedOn w:val="a1"/>
    <w:link w:val="af7"/>
    <w:uiPriority w:val="99"/>
    <w:semiHidden/>
    <w:rsid w:val="007A0AFD"/>
    <w:rPr>
      <w:rFonts w:ascii="Consolas" w:hAnsi="Consolas"/>
      <w:sz w:val="20"/>
      <w:szCs w:val="20"/>
    </w:rPr>
  </w:style>
  <w:style w:type="paragraph" w:styleId="2a">
    <w:name w:val="Quote"/>
    <w:basedOn w:val="a0"/>
    <w:next w:val="a0"/>
    <w:link w:val="29"/>
    <w:uiPriority w:val="29"/>
    <w:qFormat/>
    <w:rsid w:val="007A0AFD"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</w:rPr>
  </w:style>
  <w:style w:type="character" w:customStyle="1" w:styleId="21b">
    <w:name w:val="Цитата 2 Знак1"/>
    <w:basedOn w:val="a1"/>
    <w:uiPriority w:val="29"/>
    <w:rsid w:val="007A0AFD"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1"/>
    <w:uiPriority w:val="9"/>
    <w:semiHidden/>
    <w:rsid w:val="007A0AF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fc">
    <w:name w:val="Intense Quote"/>
    <w:basedOn w:val="a0"/>
    <w:next w:val="a0"/>
    <w:link w:val="afb"/>
    <w:uiPriority w:val="30"/>
    <w:qFormat/>
    <w:rsid w:val="007A0AF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</w:rPr>
  </w:style>
  <w:style w:type="character" w:customStyle="1" w:styleId="1ff5">
    <w:name w:val="Выделенная цитата Знак1"/>
    <w:basedOn w:val="a1"/>
    <w:uiPriority w:val="30"/>
    <w:rsid w:val="007A0AFD"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styleId="aff5">
    <w:name w:val="Subtle Emphasis"/>
    <w:basedOn w:val="a1"/>
    <w:uiPriority w:val="19"/>
    <w:qFormat/>
    <w:rsid w:val="007A0AFD"/>
    <w:rPr>
      <w:i/>
      <w:iCs/>
      <w:color w:val="404040" w:themeColor="text1" w:themeTint="BF"/>
    </w:rPr>
  </w:style>
  <w:style w:type="character" w:styleId="aff6">
    <w:name w:val="Intense Emphasis"/>
    <w:basedOn w:val="a1"/>
    <w:uiPriority w:val="21"/>
    <w:qFormat/>
    <w:rsid w:val="007A0AFD"/>
    <w:rPr>
      <w:i/>
      <w:iCs/>
      <w:color w:val="4472C4" w:themeColor="accent1"/>
    </w:rPr>
  </w:style>
  <w:style w:type="character" w:styleId="aff7">
    <w:name w:val="Subtle Reference"/>
    <w:basedOn w:val="a1"/>
    <w:uiPriority w:val="31"/>
    <w:qFormat/>
    <w:rsid w:val="007A0AFD"/>
    <w:rPr>
      <w:smallCaps/>
      <w:color w:val="5A5A5A" w:themeColor="text1" w:themeTint="A5"/>
    </w:rPr>
  </w:style>
  <w:style w:type="character" w:styleId="aff8">
    <w:name w:val="Intense Reference"/>
    <w:basedOn w:val="a1"/>
    <w:uiPriority w:val="32"/>
    <w:qFormat/>
    <w:rsid w:val="007A0AFD"/>
    <w:rPr>
      <w:b/>
      <w:bCs/>
      <w:smallCaps/>
      <w:color w:val="4472C4" w:themeColor="accent1"/>
      <w:spacing w:val="5"/>
    </w:rPr>
  </w:style>
  <w:style w:type="table" w:styleId="afe">
    <w:name w:val="Light Shading"/>
    <w:basedOn w:val="a2"/>
    <w:uiPriority w:val="60"/>
    <w:semiHidden/>
    <w:unhideWhenUsed/>
    <w:rsid w:val="007A0AF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semiHidden/>
    <w:unhideWhenUsed/>
    <w:rsid w:val="007A0AF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semiHidden/>
    <w:unhideWhenUsed/>
    <w:rsid w:val="007A0AFD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semiHidden/>
    <w:unhideWhenUsed/>
    <w:rsid w:val="007A0AF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semiHidden/>
    <w:unhideWhenUsed/>
    <w:rsid w:val="007A0AFD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semiHidden/>
    <w:unhideWhenUsed/>
    <w:rsid w:val="007A0AFD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semiHidden/>
    <w:unhideWhenUsed/>
    <w:rsid w:val="007A0AFD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">
    <w:name w:val="Light List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0">
    <w:name w:val="Light Grid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2">
    <w:name w:val="Light Grid Accent 2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2">
    <w:name w:val="Light Grid Accent 3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2">
    <w:name w:val="Light Grid Accent 4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2">
    <w:name w:val="Light Grid Accent 5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2">
    <w:name w:val="Light Grid Accent 6"/>
    <w:basedOn w:val="a2"/>
    <w:uiPriority w:val="62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f8">
    <w:name w:val="Medium Shading 1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9">
    <w:name w:val="Medium List 1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c">
    <w:name w:val="Medium List 2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a">
    <w:name w:val="Medium Grid 1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d">
    <w:name w:val="Medium Grid 2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semiHidden/>
    <w:unhideWhenUsed/>
    <w:rsid w:val="007A0A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semiHidden/>
    <w:unhideWhenUsed/>
    <w:rsid w:val="007A0AF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1">
    <w:name w:val="Dark List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semiHidden/>
    <w:unhideWhenUsed/>
    <w:rsid w:val="007A0AF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2">
    <w:name w:val="Colorful Shading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4">
    <w:name w:val="Colorful Grid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semiHidden/>
    <w:unhideWhenUsed/>
    <w:rsid w:val="007A0A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c-ghlcsh">
    <w:name w:val="sc-ghlcsh"/>
    <w:basedOn w:val="a0"/>
    <w:rsid w:val="00EB2485"/>
    <w:pPr>
      <w:spacing w:before="100" w:beforeAutospacing="1" w:after="100" w:afterAutospacing="1"/>
    </w:pPr>
  </w:style>
  <w:style w:type="character" w:customStyle="1" w:styleId="sc-kjecyx">
    <w:name w:val="sc-kjecyx"/>
    <w:basedOn w:val="a1"/>
    <w:rsid w:val="00EB2485"/>
  </w:style>
  <w:style w:type="paragraph" w:customStyle="1" w:styleId="futurismarkdown-listitem">
    <w:name w:val="futurismarkdown-listitem"/>
    <w:basedOn w:val="a0"/>
    <w:rsid w:val="001B3A4F"/>
    <w:pPr>
      <w:spacing w:before="100" w:beforeAutospacing="1" w:after="100" w:afterAutospacing="1"/>
    </w:pPr>
  </w:style>
  <w:style w:type="paragraph" w:customStyle="1" w:styleId="sc-iwajry">
    <w:name w:val="sc-iwajry"/>
    <w:basedOn w:val="a0"/>
    <w:rsid w:val="00524E9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8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7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00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5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1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0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4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9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56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8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12355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Русакова Екатерина Викторовна</dc:creator>
  <cp:keywords/>
  <dc:description/>
  <cp:lastModifiedBy>Ралык Динара Владимировна</cp:lastModifiedBy>
  <cp:revision>10</cp:revision>
  <dcterms:created xsi:type="dcterms:W3CDTF">2025-06-03T10:56:00Z</dcterms:created>
  <dcterms:modified xsi:type="dcterms:W3CDTF">2025-12-08T12:03:00Z</dcterms:modified>
</cp:coreProperties>
</file>